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4F56B" w14:textId="6BCBF61A" w:rsidR="00601CDB" w:rsidRDefault="002268D2" w:rsidP="0099482B">
      <w:pPr>
        <w:spacing w:after="0"/>
        <w:rPr>
          <w:sz w:val="2"/>
        </w:rPr>
      </w:pPr>
      <w:r w:rsidRPr="00F41EFE">
        <w:rPr>
          <w:noProof/>
        </w:rPr>
        <mc:AlternateContent>
          <mc:Choice Requires="wpg">
            <w:drawing>
              <wp:anchor distT="0" distB="0" distL="114300" distR="114300" simplePos="0" relativeHeight="251659264" behindDoc="0" locked="0" layoutInCell="1" allowOverlap="1" wp14:anchorId="3D63CB6F" wp14:editId="37CD5DBA">
                <wp:simplePos x="0" y="0"/>
                <wp:positionH relativeFrom="page">
                  <wp:align>left</wp:align>
                </wp:positionH>
                <wp:positionV relativeFrom="page">
                  <wp:posOffset>-303068</wp:posOffset>
                </wp:positionV>
                <wp:extent cx="7790815" cy="1368983"/>
                <wp:effectExtent l="0" t="0" r="2540" b="3175"/>
                <wp:wrapNone/>
                <wp:docPr id="22" name="Group 403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flipH="1">
                          <a:off x="0" y="0"/>
                          <a:ext cx="7790815" cy="1368983"/>
                          <a:chOff x="0" y="-209744"/>
                          <a:chExt cx="7791434" cy="1368731"/>
                        </a:xfrm>
                      </wpg:grpSpPr>
                      <wps:wsp>
                        <wps:cNvPr id="23" name="Freeform 23"/>
                        <wps:cNvSpPr>
                          <a:spLocks/>
                        </wps:cNvSpPr>
                        <wps:spPr bwMode="auto">
                          <a:xfrm rot="10800000">
                            <a:off x="4991255" y="0"/>
                            <a:ext cx="1209745" cy="689470"/>
                          </a:xfrm>
                          <a:custGeom>
                            <a:avLst/>
                            <a:gdLst>
                              <a:gd name="T0" fmla="*/ 286 w 286"/>
                              <a:gd name="T1" fmla="*/ 163 h 163"/>
                              <a:gd name="T2" fmla="*/ 197 w 286"/>
                              <a:gd name="T3" fmla="*/ 0 h 163"/>
                              <a:gd name="T4" fmla="*/ 0 w 286"/>
                              <a:gd name="T5" fmla="*/ 163 h 163"/>
                              <a:gd name="T6" fmla="*/ 286 w 286"/>
                              <a:gd name="T7" fmla="*/ 163 h 163"/>
                            </a:gdLst>
                            <a:ahLst/>
                            <a:cxnLst>
                              <a:cxn ang="0">
                                <a:pos x="T0" y="T1"/>
                              </a:cxn>
                              <a:cxn ang="0">
                                <a:pos x="T2" y="T3"/>
                              </a:cxn>
                              <a:cxn ang="0">
                                <a:pos x="T4" y="T5"/>
                              </a:cxn>
                              <a:cxn ang="0">
                                <a:pos x="T6" y="T7"/>
                              </a:cxn>
                            </a:cxnLst>
                            <a:rect l="0" t="0" r="r" b="b"/>
                            <a:pathLst>
                              <a:path w="286" h="163">
                                <a:moveTo>
                                  <a:pt x="286" y="163"/>
                                </a:moveTo>
                                <a:lnTo>
                                  <a:pt x="197" y="0"/>
                                </a:lnTo>
                                <a:lnTo>
                                  <a:pt x="0" y="163"/>
                                </a:lnTo>
                                <a:lnTo>
                                  <a:pt x="286" y="163"/>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 name="Freeform 26"/>
                        <wps:cNvSpPr>
                          <a:spLocks/>
                        </wps:cNvSpPr>
                        <wps:spPr bwMode="auto">
                          <a:xfrm rot="10800000">
                            <a:off x="6920079" y="372230"/>
                            <a:ext cx="871355" cy="439907"/>
                          </a:xfrm>
                          <a:custGeom>
                            <a:avLst/>
                            <a:gdLst>
                              <a:gd name="T0" fmla="*/ 78 w 206"/>
                              <a:gd name="T1" fmla="*/ 0 h 104"/>
                              <a:gd name="T2" fmla="*/ 0 w 206"/>
                              <a:gd name="T3" fmla="*/ 69 h 104"/>
                              <a:gd name="T4" fmla="*/ 0 w 206"/>
                              <a:gd name="T5" fmla="*/ 104 h 104"/>
                              <a:gd name="T6" fmla="*/ 206 w 206"/>
                              <a:gd name="T7" fmla="*/ 14 h 104"/>
                              <a:gd name="T8" fmla="*/ 78 w 206"/>
                              <a:gd name="T9" fmla="*/ 0 h 104"/>
                            </a:gdLst>
                            <a:ahLst/>
                            <a:cxnLst>
                              <a:cxn ang="0">
                                <a:pos x="T0" y="T1"/>
                              </a:cxn>
                              <a:cxn ang="0">
                                <a:pos x="T2" y="T3"/>
                              </a:cxn>
                              <a:cxn ang="0">
                                <a:pos x="T4" y="T5"/>
                              </a:cxn>
                              <a:cxn ang="0">
                                <a:pos x="T6" y="T7"/>
                              </a:cxn>
                              <a:cxn ang="0">
                                <a:pos x="T8" y="T9"/>
                              </a:cxn>
                            </a:cxnLst>
                            <a:rect l="0" t="0" r="r" b="b"/>
                            <a:pathLst>
                              <a:path w="206" h="104">
                                <a:moveTo>
                                  <a:pt x="78" y="0"/>
                                </a:moveTo>
                                <a:lnTo>
                                  <a:pt x="0" y="69"/>
                                </a:lnTo>
                                <a:lnTo>
                                  <a:pt x="0" y="104"/>
                                </a:lnTo>
                                <a:lnTo>
                                  <a:pt x="206" y="14"/>
                                </a:lnTo>
                                <a:lnTo>
                                  <a:pt x="78"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 name="Freeform 28"/>
                        <wps:cNvSpPr>
                          <a:spLocks/>
                        </wps:cNvSpPr>
                        <wps:spPr bwMode="auto">
                          <a:xfrm rot="10800000">
                            <a:off x="7461504" y="520275"/>
                            <a:ext cx="329930" cy="321471"/>
                          </a:xfrm>
                          <a:custGeom>
                            <a:avLst/>
                            <a:gdLst>
                              <a:gd name="T0" fmla="*/ 0 w 78"/>
                              <a:gd name="T1" fmla="*/ 0 h 76"/>
                              <a:gd name="T2" fmla="*/ 0 w 78"/>
                              <a:gd name="T3" fmla="*/ 76 h 76"/>
                              <a:gd name="T4" fmla="*/ 78 w 78"/>
                              <a:gd name="T5" fmla="*/ 7 h 76"/>
                              <a:gd name="T6" fmla="*/ 0 w 78"/>
                              <a:gd name="T7" fmla="*/ 0 h 76"/>
                            </a:gdLst>
                            <a:ahLst/>
                            <a:cxnLst>
                              <a:cxn ang="0">
                                <a:pos x="T0" y="T1"/>
                              </a:cxn>
                              <a:cxn ang="0">
                                <a:pos x="T2" y="T3"/>
                              </a:cxn>
                              <a:cxn ang="0">
                                <a:pos x="T4" y="T5"/>
                              </a:cxn>
                              <a:cxn ang="0">
                                <a:pos x="T6" y="T7"/>
                              </a:cxn>
                            </a:cxnLst>
                            <a:rect l="0" t="0" r="r" b="b"/>
                            <a:pathLst>
                              <a:path w="78" h="76">
                                <a:moveTo>
                                  <a:pt x="0" y="0"/>
                                </a:moveTo>
                                <a:lnTo>
                                  <a:pt x="0" y="76"/>
                                </a:lnTo>
                                <a:lnTo>
                                  <a:pt x="78" y="7"/>
                                </a:lnTo>
                                <a:lnTo>
                                  <a:pt x="0" y="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6" name="Freeform 29"/>
                        <wps:cNvSpPr>
                          <a:spLocks/>
                        </wps:cNvSpPr>
                        <wps:spPr bwMode="auto">
                          <a:xfrm rot="10800000">
                            <a:off x="4153739" y="0"/>
                            <a:ext cx="1213975" cy="689470"/>
                          </a:xfrm>
                          <a:custGeom>
                            <a:avLst/>
                            <a:gdLst>
                              <a:gd name="T0" fmla="*/ 249 w 287"/>
                              <a:gd name="T1" fmla="*/ 142 h 163"/>
                              <a:gd name="T2" fmla="*/ 199 w 287"/>
                              <a:gd name="T3" fmla="*/ 116 h 163"/>
                              <a:gd name="T4" fmla="*/ 0 w 287"/>
                              <a:gd name="T5" fmla="*/ 0 h 163"/>
                              <a:gd name="T6" fmla="*/ 89 w 287"/>
                              <a:gd name="T7" fmla="*/ 163 h 163"/>
                              <a:gd name="T8" fmla="*/ 230 w 287"/>
                              <a:gd name="T9" fmla="*/ 163 h 163"/>
                              <a:gd name="T10" fmla="*/ 287 w 287"/>
                              <a:gd name="T11" fmla="*/ 163 h 163"/>
                              <a:gd name="T12" fmla="*/ 249 w 287"/>
                              <a:gd name="T13" fmla="*/ 142 h 163"/>
                            </a:gdLst>
                            <a:ahLst/>
                            <a:cxnLst>
                              <a:cxn ang="0">
                                <a:pos x="T0" y="T1"/>
                              </a:cxn>
                              <a:cxn ang="0">
                                <a:pos x="T2" y="T3"/>
                              </a:cxn>
                              <a:cxn ang="0">
                                <a:pos x="T4" y="T5"/>
                              </a:cxn>
                              <a:cxn ang="0">
                                <a:pos x="T6" y="T7"/>
                              </a:cxn>
                              <a:cxn ang="0">
                                <a:pos x="T8" y="T9"/>
                              </a:cxn>
                              <a:cxn ang="0">
                                <a:pos x="T10" y="T11"/>
                              </a:cxn>
                              <a:cxn ang="0">
                                <a:pos x="T12" y="T13"/>
                              </a:cxn>
                            </a:cxnLst>
                            <a:rect l="0" t="0" r="r" b="b"/>
                            <a:pathLst>
                              <a:path w="287" h="163">
                                <a:moveTo>
                                  <a:pt x="249" y="142"/>
                                </a:moveTo>
                                <a:lnTo>
                                  <a:pt x="199" y="116"/>
                                </a:lnTo>
                                <a:lnTo>
                                  <a:pt x="0" y="0"/>
                                </a:lnTo>
                                <a:lnTo>
                                  <a:pt x="89" y="163"/>
                                </a:lnTo>
                                <a:lnTo>
                                  <a:pt x="230" y="163"/>
                                </a:lnTo>
                                <a:lnTo>
                                  <a:pt x="287" y="163"/>
                                </a:lnTo>
                                <a:lnTo>
                                  <a:pt x="249" y="142"/>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7" name="Freeform 30"/>
                        <wps:cNvSpPr>
                          <a:spLocks/>
                        </wps:cNvSpPr>
                        <wps:spPr bwMode="auto">
                          <a:xfrm rot="10800000">
                            <a:off x="3540678" y="-209744"/>
                            <a:ext cx="1290113" cy="1070159"/>
                          </a:xfrm>
                          <a:custGeom>
                            <a:avLst/>
                            <a:gdLst>
                              <a:gd name="T0" fmla="*/ 305 w 305"/>
                              <a:gd name="T1" fmla="*/ 0 h 253"/>
                              <a:gd name="T2" fmla="*/ 0 w 305"/>
                              <a:gd name="T3" fmla="*/ 227 h 253"/>
                              <a:gd name="T4" fmla="*/ 50 w 305"/>
                              <a:gd name="T5" fmla="*/ 253 h 253"/>
                              <a:gd name="T6" fmla="*/ 305 w 305"/>
                              <a:gd name="T7" fmla="*/ 0 h 253"/>
                            </a:gdLst>
                            <a:ahLst/>
                            <a:cxnLst>
                              <a:cxn ang="0">
                                <a:pos x="T0" y="T1"/>
                              </a:cxn>
                              <a:cxn ang="0">
                                <a:pos x="T2" y="T3"/>
                              </a:cxn>
                              <a:cxn ang="0">
                                <a:pos x="T4" y="T5"/>
                              </a:cxn>
                              <a:cxn ang="0">
                                <a:pos x="T6" y="T7"/>
                              </a:cxn>
                            </a:cxnLst>
                            <a:rect l="0" t="0" r="r" b="b"/>
                            <a:pathLst>
                              <a:path w="305" h="253">
                                <a:moveTo>
                                  <a:pt x="305" y="0"/>
                                </a:moveTo>
                                <a:lnTo>
                                  <a:pt x="0" y="227"/>
                                </a:lnTo>
                                <a:lnTo>
                                  <a:pt x="50" y="253"/>
                                </a:lnTo>
                                <a:lnTo>
                                  <a:pt x="305" y="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8" name="Freeform 31"/>
                        <wps:cNvSpPr>
                          <a:spLocks/>
                        </wps:cNvSpPr>
                        <wps:spPr bwMode="auto">
                          <a:xfrm rot="10800000">
                            <a:off x="6201000" y="0"/>
                            <a:ext cx="587953" cy="198804"/>
                          </a:xfrm>
                          <a:custGeom>
                            <a:avLst/>
                            <a:gdLst>
                              <a:gd name="T0" fmla="*/ 0 w 139"/>
                              <a:gd name="T1" fmla="*/ 47 h 47"/>
                              <a:gd name="T2" fmla="*/ 139 w 139"/>
                              <a:gd name="T3" fmla="*/ 47 h 47"/>
                              <a:gd name="T4" fmla="*/ 94 w 139"/>
                              <a:gd name="T5" fmla="*/ 0 h 47"/>
                              <a:gd name="T6" fmla="*/ 0 w 139"/>
                              <a:gd name="T7" fmla="*/ 47 h 47"/>
                            </a:gdLst>
                            <a:ahLst/>
                            <a:cxnLst>
                              <a:cxn ang="0">
                                <a:pos x="T0" y="T1"/>
                              </a:cxn>
                              <a:cxn ang="0">
                                <a:pos x="T2" y="T3"/>
                              </a:cxn>
                              <a:cxn ang="0">
                                <a:pos x="T4" y="T5"/>
                              </a:cxn>
                              <a:cxn ang="0">
                                <a:pos x="T6" y="T7"/>
                              </a:cxn>
                            </a:cxnLst>
                            <a:rect l="0" t="0" r="r" b="b"/>
                            <a:pathLst>
                              <a:path w="139" h="47">
                                <a:moveTo>
                                  <a:pt x="0" y="47"/>
                                </a:moveTo>
                                <a:lnTo>
                                  <a:pt x="139" y="47"/>
                                </a:lnTo>
                                <a:lnTo>
                                  <a:pt x="94" y="0"/>
                                </a:lnTo>
                                <a:lnTo>
                                  <a:pt x="0" y="47"/>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9" name="Freeform 32"/>
                        <wps:cNvSpPr>
                          <a:spLocks/>
                        </wps:cNvSpPr>
                        <wps:spPr bwMode="auto">
                          <a:xfrm rot="10800000">
                            <a:off x="5367714" y="0"/>
                            <a:ext cx="1023630" cy="689470"/>
                          </a:xfrm>
                          <a:custGeom>
                            <a:avLst/>
                            <a:gdLst>
                              <a:gd name="T0" fmla="*/ 0 w 242"/>
                              <a:gd name="T1" fmla="*/ 116 h 163"/>
                              <a:gd name="T2" fmla="*/ 45 w 242"/>
                              <a:gd name="T3" fmla="*/ 163 h 163"/>
                              <a:gd name="T4" fmla="*/ 242 w 242"/>
                              <a:gd name="T5" fmla="*/ 0 h 163"/>
                              <a:gd name="T6" fmla="*/ 0 w 242"/>
                              <a:gd name="T7" fmla="*/ 116 h 163"/>
                            </a:gdLst>
                            <a:ahLst/>
                            <a:cxnLst>
                              <a:cxn ang="0">
                                <a:pos x="T0" y="T1"/>
                              </a:cxn>
                              <a:cxn ang="0">
                                <a:pos x="T2" y="T3"/>
                              </a:cxn>
                              <a:cxn ang="0">
                                <a:pos x="T4" y="T5"/>
                              </a:cxn>
                              <a:cxn ang="0">
                                <a:pos x="T6" y="T7"/>
                              </a:cxn>
                            </a:cxnLst>
                            <a:rect l="0" t="0" r="r" b="b"/>
                            <a:pathLst>
                              <a:path w="242" h="163">
                                <a:moveTo>
                                  <a:pt x="0" y="116"/>
                                </a:moveTo>
                                <a:lnTo>
                                  <a:pt x="45" y="163"/>
                                </a:lnTo>
                                <a:lnTo>
                                  <a:pt x="242" y="0"/>
                                </a:lnTo>
                                <a:lnTo>
                                  <a:pt x="0" y="116"/>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33"/>
                        <wps:cNvSpPr>
                          <a:spLocks/>
                        </wps:cNvSpPr>
                        <wps:spPr bwMode="auto">
                          <a:xfrm rot="10800000">
                            <a:off x="5367714" y="198804"/>
                            <a:ext cx="1552365" cy="554114"/>
                          </a:xfrm>
                          <a:custGeom>
                            <a:avLst/>
                            <a:gdLst>
                              <a:gd name="T0" fmla="*/ 367 w 367"/>
                              <a:gd name="T1" fmla="*/ 15 h 131"/>
                              <a:gd name="T2" fmla="*/ 0 w 367"/>
                              <a:gd name="T3" fmla="*/ 0 h 131"/>
                              <a:gd name="T4" fmla="*/ 125 w 367"/>
                              <a:gd name="T5" fmla="*/ 131 h 131"/>
                              <a:gd name="T6" fmla="*/ 367 w 367"/>
                              <a:gd name="T7" fmla="*/ 15 h 131"/>
                            </a:gdLst>
                            <a:ahLst/>
                            <a:cxnLst>
                              <a:cxn ang="0">
                                <a:pos x="T0" y="T1"/>
                              </a:cxn>
                              <a:cxn ang="0">
                                <a:pos x="T2" y="T3"/>
                              </a:cxn>
                              <a:cxn ang="0">
                                <a:pos x="T4" y="T5"/>
                              </a:cxn>
                              <a:cxn ang="0">
                                <a:pos x="T6" y="T7"/>
                              </a:cxn>
                            </a:cxnLst>
                            <a:rect l="0" t="0" r="r" b="b"/>
                            <a:pathLst>
                              <a:path w="367" h="131">
                                <a:moveTo>
                                  <a:pt x="367" y="15"/>
                                </a:moveTo>
                                <a:lnTo>
                                  <a:pt x="0" y="0"/>
                                </a:lnTo>
                                <a:lnTo>
                                  <a:pt x="125" y="131"/>
                                </a:lnTo>
                                <a:lnTo>
                                  <a:pt x="367" y="15"/>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1" name="Freeform: Shape 31"/>
                        <wps:cNvSpPr>
                          <a:spLocks/>
                        </wps:cNvSpPr>
                        <wps:spPr bwMode="auto">
                          <a:xfrm rot="10800000">
                            <a:off x="6920079" y="0"/>
                            <a:ext cx="871355" cy="752919"/>
                          </a:xfrm>
                          <a:custGeom>
                            <a:avLst/>
                            <a:gdLst>
                              <a:gd name="connsiteX0" fmla="*/ 319355 w 871355"/>
                              <a:gd name="connsiteY0" fmla="*/ 752919 h 752919"/>
                              <a:gd name="connsiteX1" fmla="*/ 0 w 871355"/>
                              <a:gd name="connsiteY1" fmla="*/ 752919 h 752919"/>
                              <a:gd name="connsiteX2" fmla="*/ 0 w 871355"/>
                              <a:gd name="connsiteY2" fmla="*/ 506772 h 752919"/>
                              <a:gd name="connsiteX3" fmla="*/ 0 w 871355"/>
                              <a:gd name="connsiteY3" fmla="*/ 424322 h 752919"/>
                              <a:gd name="connsiteX4" fmla="*/ 0 w 871355"/>
                              <a:gd name="connsiteY4" fmla="*/ 414528 h 752919"/>
                              <a:gd name="connsiteX5" fmla="*/ 0 w 871355"/>
                              <a:gd name="connsiteY5" fmla="*/ 383699 h 752919"/>
                              <a:gd name="connsiteX6" fmla="*/ 871355 w 871355"/>
                              <a:gd name="connsiteY6" fmla="*/ 0 h 752919"/>
                              <a:gd name="connsiteX7" fmla="*/ 341281 w 871355"/>
                              <a:gd name="connsiteY7" fmla="*/ 752918 h 752919"/>
                              <a:gd name="connsiteX8" fmla="*/ 329481 w 871355"/>
                              <a:gd name="connsiteY8" fmla="*/ 752918 h 752919"/>
                              <a:gd name="connsiteX9" fmla="*/ 319355 w 871355"/>
                              <a:gd name="connsiteY9" fmla="*/ 752918 h 7529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871355" h="752919">
                                <a:moveTo>
                                  <a:pt x="319355" y="752919"/>
                                </a:moveTo>
                                <a:lnTo>
                                  <a:pt x="0" y="752919"/>
                                </a:lnTo>
                                <a:lnTo>
                                  <a:pt x="0" y="506772"/>
                                </a:lnTo>
                                <a:cubicBezTo>
                                  <a:pt x="0" y="506772"/>
                                  <a:pt x="0" y="506772"/>
                                  <a:pt x="0" y="424322"/>
                                </a:cubicBezTo>
                                <a:lnTo>
                                  <a:pt x="0" y="414528"/>
                                </a:lnTo>
                                <a:lnTo>
                                  <a:pt x="0" y="383699"/>
                                </a:lnTo>
                                <a:lnTo>
                                  <a:pt x="871355" y="0"/>
                                </a:lnTo>
                                <a:cubicBezTo>
                                  <a:pt x="871355" y="0"/>
                                  <a:pt x="871355" y="0"/>
                                  <a:pt x="341281" y="752918"/>
                                </a:cubicBezTo>
                                <a:cubicBezTo>
                                  <a:pt x="341281" y="752918"/>
                                  <a:pt x="341281" y="752918"/>
                                  <a:pt x="329481" y="752918"/>
                                </a:cubicBezTo>
                                <a:lnTo>
                                  <a:pt x="319355" y="752918"/>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2" name="Freeform 35"/>
                        <wps:cNvSpPr>
                          <a:spLocks/>
                        </wps:cNvSpPr>
                        <wps:spPr bwMode="auto">
                          <a:xfrm rot="10800000">
                            <a:off x="6391345" y="0"/>
                            <a:ext cx="1057469" cy="752918"/>
                          </a:xfrm>
                          <a:custGeom>
                            <a:avLst/>
                            <a:gdLst>
                              <a:gd name="T0" fmla="*/ 125 w 250"/>
                              <a:gd name="T1" fmla="*/ 0 h 178"/>
                              <a:gd name="T2" fmla="*/ 0 w 250"/>
                              <a:gd name="T3" fmla="*/ 178 h 178"/>
                              <a:gd name="T4" fmla="*/ 156 w 250"/>
                              <a:gd name="T5" fmla="*/ 178 h 178"/>
                              <a:gd name="T6" fmla="*/ 250 w 250"/>
                              <a:gd name="T7" fmla="*/ 131 h 178"/>
                              <a:gd name="T8" fmla="*/ 125 w 250"/>
                              <a:gd name="T9" fmla="*/ 0 h 178"/>
                            </a:gdLst>
                            <a:ahLst/>
                            <a:cxnLst>
                              <a:cxn ang="0">
                                <a:pos x="T0" y="T1"/>
                              </a:cxn>
                              <a:cxn ang="0">
                                <a:pos x="T2" y="T3"/>
                              </a:cxn>
                              <a:cxn ang="0">
                                <a:pos x="T4" y="T5"/>
                              </a:cxn>
                              <a:cxn ang="0">
                                <a:pos x="T6" y="T7"/>
                              </a:cxn>
                              <a:cxn ang="0">
                                <a:pos x="T8" y="T9"/>
                              </a:cxn>
                            </a:cxnLst>
                            <a:rect l="0" t="0" r="r" b="b"/>
                            <a:pathLst>
                              <a:path w="250" h="178">
                                <a:moveTo>
                                  <a:pt x="125" y="0"/>
                                </a:moveTo>
                                <a:lnTo>
                                  <a:pt x="0" y="178"/>
                                </a:lnTo>
                                <a:lnTo>
                                  <a:pt x="156" y="178"/>
                                </a:lnTo>
                                <a:lnTo>
                                  <a:pt x="250" y="131"/>
                                </a:lnTo>
                                <a:lnTo>
                                  <a:pt x="125"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3" name="Freeform 36"/>
                        <wps:cNvSpPr>
                          <a:spLocks/>
                        </wps:cNvSpPr>
                        <wps:spPr bwMode="auto">
                          <a:xfrm rot="10800000">
                            <a:off x="3235856" y="1"/>
                            <a:ext cx="1078619" cy="1158986"/>
                          </a:xfrm>
                          <a:custGeom>
                            <a:avLst/>
                            <a:gdLst>
                              <a:gd name="T0" fmla="*/ 0 w 255"/>
                              <a:gd name="T1" fmla="*/ 253 h 274"/>
                              <a:gd name="T2" fmla="*/ 38 w 255"/>
                              <a:gd name="T3" fmla="*/ 274 h 274"/>
                              <a:gd name="T4" fmla="*/ 165 w 255"/>
                              <a:gd name="T5" fmla="*/ 274 h 274"/>
                              <a:gd name="T6" fmla="*/ 255 w 255"/>
                              <a:gd name="T7" fmla="*/ 0 h 274"/>
                              <a:gd name="T8" fmla="*/ 0 w 255"/>
                              <a:gd name="T9" fmla="*/ 253 h 274"/>
                            </a:gdLst>
                            <a:ahLst/>
                            <a:cxnLst>
                              <a:cxn ang="0">
                                <a:pos x="T0" y="T1"/>
                              </a:cxn>
                              <a:cxn ang="0">
                                <a:pos x="T2" y="T3"/>
                              </a:cxn>
                              <a:cxn ang="0">
                                <a:pos x="T4" y="T5"/>
                              </a:cxn>
                              <a:cxn ang="0">
                                <a:pos x="T6" y="T7"/>
                              </a:cxn>
                              <a:cxn ang="0">
                                <a:pos x="T8" y="T9"/>
                              </a:cxn>
                            </a:cxnLst>
                            <a:rect l="0" t="0" r="r" b="b"/>
                            <a:pathLst>
                              <a:path w="255" h="274">
                                <a:moveTo>
                                  <a:pt x="0" y="253"/>
                                </a:moveTo>
                                <a:lnTo>
                                  <a:pt x="38" y="274"/>
                                </a:lnTo>
                                <a:lnTo>
                                  <a:pt x="165" y="274"/>
                                </a:lnTo>
                                <a:lnTo>
                                  <a:pt x="255" y="0"/>
                                </a:lnTo>
                                <a:lnTo>
                                  <a:pt x="0" y="253"/>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4" name="Freeform 41"/>
                        <wps:cNvSpPr>
                          <a:spLocks/>
                        </wps:cNvSpPr>
                        <wps:spPr bwMode="auto">
                          <a:xfrm rot="10800000">
                            <a:off x="3032822" y="0"/>
                            <a:ext cx="583723" cy="372229"/>
                          </a:xfrm>
                          <a:custGeom>
                            <a:avLst/>
                            <a:gdLst>
                              <a:gd name="T0" fmla="*/ 123 w 138"/>
                              <a:gd name="T1" fmla="*/ 0 h 88"/>
                              <a:gd name="T2" fmla="*/ 0 w 138"/>
                              <a:gd name="T3" fmla="*/ 88 h 88"/>
                              <a:gd name="T4" fmla="*/ 138 w 138"/>
                              <a:gd name="T5" fmla="*/ 88 h 88"/>
                              <a:gd name="T6" fmla="*/ 123 w 138"/>
                              <a:gd name="T7" fmla="*/ 0 h 88"/>
                            </a:gdLst>
                            <a:ahLst/>
                            <a:cxnLst>
                              <a:cxn ang="0">
                                <a:pos x="T0" y="T1"/>
                              </a:cxn>
                              <a:cxn ang="0">
                                <a:pos x="T2" y="T3"/>
                              </a:cxn>
                              <a:cxn ang="0">
                                <a:pos x="T4" y="T5"/>
                              </a:cxn>
                              <a:cxn ang="0">
                                <a:pos x="T6" y="T7"/>
                              </a:cxn>
                            </a:cxnLst>
                            <a:rect l="0" t="0" r="r" b="b"/>
                            <a:pathLst>
                              <a:path w="138" h="88">
                                <a:moveTo>
                                  <a:pt x="123" y="0"/>
                                </a:moveTo>
                                <a:lnTo>
                                  <a:pt x="0" y="88"/>
                                </a:lnTo>
                                <a:lnTo>
                                  <a:pt x="138" y="88"/>
                                </a:lnTo>
                                <a:lnTo>
                                  <a:pt x="123"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5" name="Freeform 42"/>
                        <wps:cNvSpPr>
                          <a:spLocks/>
                        </wps:cNvSpPr>
                        <wps:spPr bwMode="auto">
                          <a:xfrm rot="10800000">
                            <a:off x="3096270" y="1"/>
                            <a:ext cx="520275" cy="1158986"/>
                          </a:xfrm>
                          <a:custGeom>
                            <a:avLst/>
                            <a:gdLst>
                              <a:gd name="T0" fmla="*/ 90 w 123"/>
                              <a:gd name="T1" fmla="*/ 0 h 274"/>
                              <a:gd name="T2" fmla="*/ 0 w 123"/>
                              <a:gd name="T3" fmla="*/ 274 h 274"/>
                              <a:gd name="T4" fmla="*/ 123 w 123"/>
                              <a:gd name="T5" fmla="*/ 186 h 274"/>
                              <a:gd name="T6" fmla="*/ 90 w 123"/>
                              <a:gd name="T7" fmla="*/ 0 h 274"/>
                            </a:gdLst>
                            <a:ahLst/>
                            <a:cxnLst>
                              <a:cxn ang="0">
                                <a:pos x="T0" y="T1"/>
                              </a:cxn>
                              <a:cxn ang="0">
                                <a:pos x="T2" y="T3"/>
                              </a:cxn>
                              <a:cxn ang="0">
                                <a:pos x="T4" y="T5"/>
                              </a:cxn>
                              <a:cxn ang="0">
                                <a:pos x="T6" y="T7"/>
                              </a:cxn>
                            </a:cxnLst>
                            <a:rect l="0" t="0" r="r" b="b"/>
                            <a:pathLst>
                              <a:path w="123" h="274">
                                <a:moveTo>
                                  <a:pt x="90" y="0"/>
                                </a:moveTo>
                                <a:lnTo>
                                  <a:pt x="0" y="274"/>
                                </a:lnTo>
                                <a:lnTo>
                                  <a:pt x="123" y="186"/>
                                </a:lnTo>
                                <a:lnTo>
                                  <a:pt x="90" y="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6" name="Freeform 43"/>
                        <wps:cNvSpPr>
                          <a:spLocks/>
                        </wps:cNvSpPr>
                        <wps:spPr bwMode="auto">
                          <a:xfrm rot="10800000">
                            <a:off x="1268963" y="406068"/>
                            <a:ext cx="1015171" cy="528735"/>
                          </a:xfrm>
                          <a:custGeom>
                            <a:avLst/>
                            <a:gdLst>
                              <a:gd name="T0" fmla="*/ 240 w 240"/>
                              <a:gd name="T1" fmla="*/ 58 h 125"/>
                              <a:gd name="T2" fmla="*/ 69 w 240"/>
                              <a:gd name="T3" fmla="*/ 15 h 125"/>
                              <a:gd name="T4" fmla="*/ 0 w 240"/>
                              <a:gd name="T5" fmla="*/ 0 h 125"/>
                              <a:gd name="T6" fmla="*/ 204 w 240"/>
                              <a:gd name="T7" fmla="*/ 125 h 125"/>
                              <a:gd name="T8" fmla="*/ 240 w 240"/>
                              <a:gd name="T9" fmla="*/ 58 h 125"/>
                            </a:gdLst>
                            <a:ahLst/>
                            <a:cxnLst>
                              <a:cxn ang="0">
                                <a:pos x="T0" y="T1"/>
                              </a:cxn>
                              <a:cxn ang="0">
                                <a:pos x="T2" y="T3"/>
                              </a:cxn>
                              <a:cxn ang="0">
                                <a:pos x="T4" y="T5"/>
                              </a:cxn>
                              <a:cxn ang="0">
                                <a:pos x="T6" y="T7"/>
                              </a:cxn>
                              <a:cxn ang="0">
                                <a:pos x="T8" y="T9"/>
                              </a:cxn>
                            </a:cxnLst>
                            <a:rect l="0" t="0" r="r" b="b"/>
                            <a:pathLst>
                              <a:path w="240" h="125">
                                <a:moveTo>
                                  <a:pt x="240" y="58"/>
                                </a:moveTo>
                                <a:lnTo>
                                  <a:pt x="69" y="15"/>
                                </a:lnTo>
                                <a:lnTo>
                                  <a:pt x="0" y="0"/>
                                </a:lnTo>
                                <a:lnTo>
                                  <a:pt x="204" y="125"/>
                                </a:lnTo>
                                <a:lnTo>
                                  <a:pt x="240" y="58"/>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7" name="Freeform: Shape 37"/>
                        <wps:cNvSpPr>
                          <a:spLocks/>
                        </wps:cNvSpPr>
                        <wps:spPr bwMode="auto">
                          <a:xfrm rot="10800000">
                            <a:off x="0" y="0"/>
                            <a:ext cx="1421239" cy="689471"/>
                          </a:xfrm>
                          <a:custGeom>
                            <a:avLst/>
                            <a:gdLst>
                              <a:gd name="connsiteX0" fmla="*/ 1421239 w 1421239"/>
                              <a:gd name="connsiteY0" fmla="*/ 689471 h 689471"/>
                              <a:gd name="connsiteX1" fmla="*/ 829055 w 1421239"/>
                              <a:gd name="connsiteY1" fmla="*/ 689471 h 689471"/>
                              <a:gd name="connsiteX2" fmla="*/ 829055 w 1421239"/>
                              <a:gd name="connsiteY2" fmla="*/ 689470 h 689471"/>
                              <a:gd name="connsiteX3" fmla="*/ 659861 w 1421239"/>
                              <a:gd name="connsiteY3" fmla="*/ 689470 h 689471"/>
                              <a:gd name="connsiteX4" fmla="*/ 0 w 1421239"/>
                              <a:gd name="connsiteY4" fmla="*/ 283046 h 689471"/>
                              <a:gd name="connsiteX5" fmla="*/ 152276 w 1421239"/>
                              <a:gd name="connsiteY5" fmla="*/ 0 h 689471"/>
                              <a:gd name="connsiteX6" fmla="*/ 1304649 w 1421239"/>
                              <a:gd name="connsiteY6" fmla="*/ 283403 h 689471"/>
                              <a:gd name="connsiteX7" fmla="*/ 1421239 w 1421239"/>
                              <a:gd name="connsiteY7" fmla="*/ 283403 h 689471"/>
                              <a:gd name="connsiteX8" fmla="*/ 1421239 w 1421239"/>
                              <a:gd name="connsiteY8" fmla="*/ 312076 h 689471"/>
                              <a:gd name="connsiteX9" fmla="*/ 1421239 w 1421239"/>
                              <a:gd name="connsiteY9" fmla="*/ 442712 h 689471"/>
                              <a:gd name="connsiteX10" fmla="*/ 1421239 w 1421239"/>
                              <a:gd name="connsiteY10" fmla="*/ 464485 h 6894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421239" h="689471">
                                <a:moveTo>
                                  <a:pt x="1421239" y="689471"/>
                                </a:moveTo>
                                <a:lnTo>
                                  <a:pt x="829055" y="689471"/>
                                </a:lnTo>
                                <a:lnTo>
                                  <a:pt x="829055" y="689470"/>
                                </a:lnTo>
                                <a:lnTo>
                                  <a:pt x="659861" y="689470"/>
                                </a:lnTo>
                                <a:cubicBezTo>
                                  <a:pt x="659861" y="689470"/>
                                  <a:pt x="659861" y="689470"/>
                                  <a:pt x="0" y="283046"/>
                                </a:cubicBezTo>
                                <a:cubicBezTo>
                                  <a:pt x="0" y="283046"/>
                                  <a:pt x="0" y="283046"/>
                                  <a:pt x="152276" y="0"/>
                                </a:cubicBezTo>
                                <a:lnTo>
                                  <a:pt x="1304649" y="283403"/>
                                </a:lnTo>
                                <a:lnTo>
                                  <a:pt x="1421239" y="283403"/>
                                </a:lnTo>
                                <a:lnTo>
                                  <a:pt x="1421239" y="312076"/>
                                </a:lnTo>
                                <a:cubicBezTo>
                                  <a:pt x="1421239" y="312076"/>
                                  <a:pt x="1421239" y="312076"/>
                                  <a:pt x="1421239" y="442712"/>
                                </a:cubicBezTo>
                                <a:cubicBezTo>
                                  <a:pt x="1421239" y="449970"/>
                                  <a:pt x="1421239" y="457227"/>
                                  <a:pt x="1421239" y="464485"/>
                                </a:cubicBez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8" name="Freeform 45"/>
                        <wps:cNvSpPr>
                          <a:spLocks/>
                        </wps:cNvSpPr>
                        <wps:spPr bwMode="auto">
                          <a:xfrm rot="10800000">
                            <a:off x="761377" y="0"/>
                            <a:ext cx="875585" cy="406068"/>
                          </a:xfrm>
                          <a:custGeom>
                            <a:avLst/>
                            <a:gdLst>
                              <a:gd name="T0" fmla="*/ 0 w 207"/>
                              <a:gd name="T1" fmla="*/ 96 h 96"/>
                              <a:gd name="T2" fmla="*/ 207 w 207"/>
                              <a:gd name="T3" fmla="*/ 96 h 96"/>
                              <a:gd name="T4" fmla="*/ 51 w 207"/>
                              <a:gd name="T5" fmla="*/ 0 h 96"/>
                              <a:gd name="T6" fmla="*/ 0 w 207"/>
                              <a:gd name="T7" fmla="*/ 96 h 96"/>
                            </a:gdLst>
                            <a:ahLst/>
                            <a:cxnLst>
                              <a:cxn ang="0">
                                <a:pos x="T0" y="T1"/>
                              </a:cxn>
                              <a:cxn ang="0">
                                <a:pos x="T2" y="T3"/>
                              </a:cxn>
                              <a:cxn ang="0">
                                <a:pos x="T4" y="T5"/>
                              </a:cxn>
                              <a:cxn ang="0">
                                <a:pos x="T6" y="T7"/>
                              </a:cxn>
                            </a:cxnLst>
                            <a:rect l="0" t="0" r="r" b="b"/>
                            <a:pathLst>
                              <a:path w="207" h="96">
                                <a:moveTo>
                                  <a:pt x="0" y="96"/>
                                </a:moveTo>
                                <a:lnTo>
                                  <a:pt x="207" y="96"/>
                                </a:lnTo>
                                <a:lnTo>
                                  <a:pt x="51" y="0"/>
                                </a:lnTo>
                                <a:lnTo>
                                  <a:pt x="0" y="96"/>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9" name="Freeform 47"/>
                        <wps:cNvSpPr>
                          <a:spLocks/>
                        </wps:cNvSpPr>
                        <wps:spPr bwMode="auto">
                          <a:xfrm rot="10800000">
                            <a:off x="2546386" y="372230"/>
                            <a:ext cx="689470" cy="786757"/>
                          </a:xfrm>
                          <a:custGeom>
                            <a:avLst/>
                            <a:gdLst>
                              <a:gd name="T0" fmla="*/ 0 w 163"/>
                              <a:gd name="T1" fmla="*/ 0 h 186"/>
                              <a:gd name="T2" fmla="*/ 33 w 163"/>
                              <a:gd name="T3" fmla="*/ 186 h 186"/>
                              <a:gd name="T4" fmla="*/ 163 w 163"/>
                              <a:gd name="T5" fmla="*/ 96 h 186"/>
                              <a:gd name="T6" fmla="*/ 0 w 163"/>
                              <a:gd name="T7" fmla="*/ 0 h 186"/>
                            </a:gdLst>
                            <a:ahLst/>
                            <a:cxnLst>
                              <a:cxn ang="0">
                                <a:pos x="T0" y="T1"/>
                              </a:cxn>
                              <a:cxn ang="0">
                                <a:pos x="T2" y="T3"/>
                              </a:cxn>
                              <a:cxn ang="0">
                                <a:pos x="T4" y="T5"/>
                              </a:cxn>
                              <a:cxn ang="0">
                                <a:pos x="T6" y="T7"/>
                              </a:cxn>
                            </a:cxnLst>
                            <a:rect l="0" t="0" r="r" b="b"/>
                            <a:pathLst>
                              <a:path w="163" h="186">
                                <a:moveTo>
                                  <a:pt x="0" y="0"/>
                                </a:moveTo>
                                <a:lnTo>
                                  <a:pt x="33" y="186"/>
                                </a:lnTo>
                                <a:lnTo>
                                  <a:pt x="163" y="96"/>
                                </a:lnTo>
                                <a:lnTo>
                                  <a:pt x="0"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0" name="Freeform 48"/>
                        <wps:cNvSpPr>
                          <a:spLocks/>
                        </wps:cNvSpPr>
                        <wps:spPr bwMode="auto">
                          <a:xfrm rot="10800000">
                            <a:off x="1543905" y="0"/>
                            <a:ext cx="1552365" cy="752918"/>
                          </a:xfrm>
                          <a:custGeom>
                            <a:avLst/>
                            <a:gdLst>
                              <a:gd name="T0" fmla="*/ 0 w 367"/>
                              <a:gd name="T1" fmla="*/ 90 h 178"/>
                              <a:gd name="T2" fmla="*/ 15 w 367"/>
                              <a:gd name="T3" fmla="*/ 178 h 178"/>
                              <a:gd name="T4" fmla="*/ 345 w 367"/>
                              <a:gd name="T5" fmla="*/ 178 h 178"/>
                              <a:gd name="T6" fmla="*/ 367 w 367"/>
                              <a:gd name="T7" fmla="*/ 138 h 178"/>
                              <a:gd name="T8" fmla="*/ 130 w 367"/>
                              <a:gd name="T9" fmla="*/ 0 h 178"/>
                              <a:gd name="T10" fmla="*/ 0 w 367"/>
                              <a:gd name="T11" fmla="*/ 90 h 178"/>
                            </a:gdLst>
                            <a:ahLst/>
                            <a:cxnLst>
                              <a:cxn ang="0">
                                <a:pos x="T0" y="T1"/>
                              </a:cxn>
                              <a:cxn ang="0">
                                <a:pos x="T2" y="T3"/>
                              </a:cxn>
                              <a:cxn ang="0">
                                <a:pos x="T4" y="T5"/>
                              </a:cxn>
                              <a:cxn ang="0">
                                <a:pos x="T6" y="T7"/>
                              </a:cxn>
                              <a:cxn ang="0">
                                <a:pos x="T8" y="T9"/>
                              </a:cxn>
                              <a:cxn ang="0">
                                <a:pos x="T10" y="T11"/>
                              </a:cxn>
                            </a:cxnLst>
                            <a:rect l="0" t="0" r="r" b="b"/>
                            <a:pathLst>
                              <a:path w="367" h="178">
                                <a:moveTo>
                                  <a:pt x="0" y="90"/>
                                </a:moveTo>
                                <a:lnTo>
                                  <a:pt x="15" y="178"/>
                                </a:lnTo>
                                <a:lnTo>
                                  <a:pt x="345" y="178"/>
                                </a:lnTo>
                                <a:lnTo>
                                  <a:pt x="367" y="138"/>
                                </a:lnTo>
                                <a:lnTo>
                                  <a:pt x="130" y="0"/>
                                </a:lnTo>
                                <a:lnTo>
                                  <a:pt x="0" y="9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1" name="Freeform 49"/>
                        <wps:cNvSpPr>
                          <a:spLocks/>
                        </wps:cNvSpPr>
                        <wps:spPr bwMode="auto">
                          <a:xfrm rot="10800000">
                            <a:off x="1421239" y="169195"/>
                            <a:ext cx="1125147" cy="765608"/>
                          </a:xfrm>
                          <a:custGeom>
                            <a:avLst/>
                            <a:gdLst>
                              <a:gd name="T0" fmla="*/ 62 w 266"/>
                              <a:gd name="T1" fmla="*/ 0 h 181"/>
                              <a:gd name="T2" fmla="*/ 0 w 266"/>
                              <a:gd name="T3" fmla="*/ 43 h 181"/>
                              <a:gd name="T4" fmla="*/ 237 w 266"/>
                              <a:gd name="T5" fmla="*/ 181 h 181"/>
                              <a:gd name="T6" fmla="*/ 266 w 266"/>
                              <a:gd name="T7" fmla="*/ 125 h 181"/>
                              <a:gd name="T8" fmla="*/ 62 w 266"/>
                              <a:gd name="T9" fmla="*/ 0 h 181"/>
                            </a:gdLst>
                            <a:ahLst/>
                            <a:cxnLst>
                              <a:cxn ang="0">
                                <a:pos x="T0" y="T1"/>
                              </a:cxn>
                              <a:cxn ang="0">
                                <a:pos x="T2" y="T3"/>
                              </a:cxn>
                              <a:cxn ang="0">
                                <a:pos x="T4" y="T5"/>
                              </a:cxn>
                              <a:cxn ang="0">
                                <a:pos x="T6" y="T7"/>
                              </a:cxn>
                              <a:cxn ang="0">
                                <a:pos x="T8" y="T9"/>
                              </a:cxn>
                            </a:cxnLst>
                            <a:rect l="0" t="0" r="r" b="b"/>
                            <a:pathLst>
                              <a:path w="266" h="181">
                                <a:moveTo>
                                  <a:pt x="62" y="0"/>
                                </a:moveTo>
                                <a:lnTo>
                                  <a:pt x="0" y="43"/>
                                </a:lnTo>
                                <a:lnTo>
                                  <a:pt x="237" y="181"/>
                                </a:lnTo>
                                <a:lnTo>
                                  <a:pt x="266" y="125"/>
                                </a:lnTo>
                                <a:lnTo>
                                  <a:pt x="62"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0</wp14:pctHeight>
                </wp14:sizeRelV>
              </wp:anchor>
            </w:drawing>
          </mc:Choice>
          <mc:Fallback>
            <w:pict>
              <v:group w14:anchorId="491132FD" id="Group 4038" o:spid="_x0000_s1026" alt="&quot;&quot;" style="position:absolute;margin-left:0;margin-top:-23.85pt;width:613.45pt;height:107.8pt;flip:x;z-index:251659264;mso-width-percent:1000;mso-position-horizontal:left;mso-position-horizontal-relative:page;mso-position-vertical-relative:page;mso-width-percent:1000" coordorigin=",-2097" coordsize="77914,13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">
                <v:shape id="Freeform 23" o:spid="_x0000_s1027" style="position:absolute;left:49912;width:12098;height:6894;rotation:180;visibility:visible;mso-wrap-style:square;v-text-anchor:top" coordsize="28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" path="m286,163l197,,,163r286,xe" fillcolor="#0070c0" stroked="f">
                  <v:path arrowok="t" o:connecttype="custom" o:connectlocs="1209745,689470;833286,0;0,689470;1209745,689470" o:connectangles="0,0,0,0"/>
                </v:shape>
                <v:shape id="Freeform 26" o:spid="_x0000_s1028" style="position:absolute;left:69200;top:3722;width:8714;height:4399;rotation:180;visibility:visible;mso-wrap-style:square;v-text-anchor:top" coordsize="20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" path="m78,l,69r,35l206,14,78,xe" fillcolor="black [3213]" stroked="f">
                  <v:path arrowok="t" o:connecttype="custom" o:connectlocs="329931,0;0,291861;0,439907;871355,59218;329931,0" o:connectangles="0,0,0,0,0"/>
                </v:shape>
                <v:shape id="Freeform 28" o:spid="_x0000_s1029" style="position:absolute;left:74615;top:5202;width:3299;height:3215;rotation:180;visibility:visible;mso-wrap-style:square;v-text-anchor:top" coordsize="7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" path="m,l,76,78,7,,xe" fillcolor="#0070c0" stroked="f">
                  <v:path arrowok="t" o:connecttype="custom" o:connectlocs="0,0;0,321471;329930,29609;0,0" o:connectangles="0,0,0,0"/>
                </v:shape>
                <v:shape id="Freeform 29" o:spid="_x0000_s1030" style="position:absolute;left:41537;width:12140;height:6894;rotation:180;visibility:visible;mso-wrap-style:square;v-text-anchor:top" coordsize="287,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" path="m249,142l199,116,,,89,163r141,l287,163,249,142xe" fillcolor="black [3213]" stroked="f">
                  <v:path arrowok="t" o:connecttype="custom" o:connectlocs="1053240,600643;841746,490666;0,0;376459,689470;972872,689470;1213975,689470;1053240,600643" o:connectangles="0,0,0,0,0,0,0"/>
                </v:shape>
                <v:shape id="Freeform 30" o:spid="_x0000_s1031" style="position:absolute;left:35406;top:-2097;width:12901;height:10701;rotation:180;visibility:visible;mso-wrap-style:square;v-text-anchor:top" coordsize="305,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" path="m305,l,227r50,26l305,xe" fillcolor="#0070c0" stroked="f">
                  <v:path arrowok="t" o:connecttype="custom" o:connectlocs="1290113,0;0,960182;211494,1070159;1290113,0" o:connectangles="0,0,0,0"/>
                </v:shape>
                <v:shape id="Freeform 31" o:spid="_x0000_s1032" style="position:absolute;left:62010;width:5879;height:1988;rotation:180;visibility:visible;mso-wrap-style:square;v-text-anchor:top" coordsize="13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" path="m,47r139,l94,,,47xe" fillcolor="#0070c0" stroked="f">
                  <v:path arrowok="t" o:connecttype="custom" o:connectlocs="0,198804;587953,198804;397609,0;0,198804" o:connectangles="0,0,0,0"/>
                </v:shape>
                <v:shape id="Freeform 32" o:spid="_x0000_s1033" style="position:absolute;left:53677;width:10236;height:6894;rotation:180;visibility:visible;mso-wrap-style:square;v-text-anchor:top" coordsize="242,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" path="m,116r45,47l242,,,116xe" fillcolor="black [3213]" stroked="f">
                  <v:path arrowok="t" o:connecttype="custom" o:connectlocs="0,490666;190344,689470;1023630,0;0,490666" o:connectangles="0,0,0,0"/>
                </v:shape>
                <v:shape id="Freeform 33" o:spid="_x0000_s1034" style="position:absolute;left:53677;top:1988;width:15523;height:5541;rotation:180;visibility:visible;mso-wrap-style:square;v-text-anchor:top" coordsize="367,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" path="m367,15l,,125,131,367,15xe" fillcolor="black [3213]" stroked="f">
                  <v:path arrowok="t" o:connecttype="custom" o:connectlocs="1552365,63448;0,0;528735,554114;1552365,63448" o:connectangles="0,0,0,0"/>
                </v:shape>
                <v:shape id="Freeform: Shape 31" o:spid="_x0000_s1035" style="position:absolute;left:69200;width:8714;height:7529;rotation:180;visibility:visible;mso-wrap-style:square;v-text-anchor:top" coordsize="871355,752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" path="m319355,752919l,752919,,506772v,,,,,-82450l,414528,,383699,871355,v,,,,-530074,752918c341281,752918,341281,752918,329481,752918r-10126,l319355,752919xe" fillcolor="#0070c0" stroked="f">
                  <v:path arrowok="t" o:connecttype="custom" o:connectlocs="319355,752919;0,752919;0,506772;0,424322;0,414528;0,383699;871355,0;341281,752918;329481,752918;319355,752918" o:connectangles="0,0,0,0,0,0,0,0,0,0"/>
                </v:shape>
                <v:shape id="Freeform 35" o:spid="_x0000_s1036" style="position:absolute;left:63913;width:10575;height:7529;rotation:180;visibility:visible;mso-wrap-style:square;v-text-anchor:top" coordsize="25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" path="m125,l,178r156,l250,131,125,xe" fillcolor="black [3213]" stroked="f">
                  <v:path arrowok="t" o:connecttype="custom" o:connectlocs="528735,0;0,752918;659861,752918;1057469,554114;528735,0" o:connectangles="0,0,0,0,0"/>
                </v:shape>
                <v:shape id="Freeform 36" o:spid="_x0000_s1037" style="position:absolute;left:32358;width:10786;height:11589;rotation:180;visibility:visible;mso-wrap-style:square;v-text-anchor:top" coordsize="25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" path="m,253r38,21l165,274,255,,,253xe" fillcolor="black [3213]" stroked="f">
                  <v:path arrowok="t" o:connecttype="custom" o:connectlocs="0,1070159;160735,1158986;697930,1158986;1078619,0;0,1070159" o:connectangles="0,0,0,0,0"/>
                </v:shape>
                <v:shape id="Freeform 41" o:spid="_x0000_s1038" style="position:absolute;left:30328;width:5837;height:3722;rotation:180;visibility:visible;mso-wrap-style:square;v-text-anchor:top" coordsize="13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" path="m123,l,88r138,l123,xe" fillcolor="black [3213]" stroked="f">
                  <v:path arrowok="t" o:connecttype="custom" o:connectlocs="520275,0;0,372229;583723,372229;520275,0" o:connectangles="0,0,0,0"/>
                </v:shape>
                <v:shape id="Freeform 42" o:spid="_x0000_s1039" style="position:absolute;left:30962;width:5203;height:11589;rotation:180;visibility:visible;mso-wrap-style:square;v-text-anchor:top" coordsize="123,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" path="m90,l,274,123,186,90,xe" fillcolor="#0070c0" stroked="f">
                  <v:path arrowok="t" o:connecttype="custom" o:connectlocs="380689,0;0,1158986;520275,786757;380689,0" o:connectangles="0,0,0,0"/>
                </v:shape>
                <v:shape id="Freeform 43" o:spid="_x0000_s1040" style="position:absolute;left:12689;top:4060;width:10152;height:5288;rotation:180;visibility:visible;mso-wrap-style:square;v-text-anchor:top" coordsize="240,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" path="m240,58l69,15,,,204,125,240,58xe" fillcolor="#0070c0" stroked="f">
                  <v:path arrowok="t" o:connecttype="custom" o:connectlocs="1015171,245333;291862,63448;0,0;862895,528735;1015171,245333" o:connectangles="0,0,0,0,0"/>
                </v:shape>
                <v:shape id="Freeform: Shape 37" o:spid="_x0000_s1041" style="position:absolute;width:14212;height:6894;rotation:180;visibility:visible;mso-wrap-style:square;v-text-anchor:top" coordsize="1421239,689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" path="m1421239,689471r-592184,l829055,689470r-169194,c659861,689470,659861,689470,,283046v,,,,152276,-283046l1304649,283403r116590,l1421239,312076v,,,,,130636c1421239,449970,1421239,457227,1421239,464485r,224986xe" fillcolor="black [3213]" stroked="f">
                  <v:path arrowok="t" o:connecttype="custom" o:connectlocs="1421239,689471;829055,689471;829055,689470;659861,689470;0,283046;152276,0;1304649,283403;1421239,283403;1421239,312076;1421239,442712;1421239,464485" o:connectangles="0,0,0,0,0,0,0,0,0,0,0"/>
                </v:shape>
                <v:shape id="Freeform 45" o:spid="_x0000_s1042" style="position:absolute;left:7613;width:8756;height:4060;rotation:180;visibility:visible;mso-wrap-style:square;v-text-anchor:top" coordsize="20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" path="m,96r207,l51,,,96xe" fillcolor="#0070c0" stroked="f">
                  <v:path arrowok="t" o:connecttype="custom" o:connectlocs="0,406068;875585,406068;215724,0;0,406068" o:connectangles="0,0,0,0"/>
                </v:shape>
                <v:shape id="Freeform 47" o:spid="_x0000_s1043" style="position:absolute;left:25463;top:3722;width:6895;height:7867;rotation:180;visibility:visible;mso-wrap-style:square;v-text-anchor:top" coordsize="163,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" path="m,l33,186,163,96,,xe" fillcolor="black [3213]" stroked="f">
                  <v:path arrowok="t" o:connecttype="custom" o:connectlocs="0,0;139586,786757;689470,406068;0,0" o:connectangles="0,0,0,0"/>
                </v:shape>
                <v:shape id="Freeform 48" o:spid="_x0000_s1044" style="position:absolute;left:15439;width:15523;height:7529;rotation:180;visibility:visible;mso-wrap-style:square;v-text-anchor:top" coordsize="367,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" path="m,90r15,88l345,178r22,-40l130,,,90xe" fillcolor="black [3213]" stroked="f">
                  <v:path arrowok="t" o:connecttype="custom" o:connectlocs="0,380689;63448,752918;1459308,752918;1552365,583723;549884,0;0,380689" o:connectangles="0,0,0,0,0,0"/>
                </v:shape>
                <v:shape id="Freeform 49" o:spid="_x0000_s1045" style="position:absolute;left:14212;top:1691;width:11251;height:7657;rotation:180;visibility:visible;mso-wrap-style:square;v-text-anchor:top" coordsize="266,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" path="m62,l,43,237,181r29,-56l62,xe" fillcolor="black [3213]" stroked="f">
                  <v:path arrowok="t" o:connecttype="custom" o:connectlocs="262252,0;0,181885;1002481,765608;1125147,528735;262252,0" o:connectangles="0,0,0,0,0"/>
                </v:shape>
                <w10:wrap anchorx="page" anchory="page"/>
              </v:group>
            </w:pict>
          </mc:Fallback>
        </mc:AlternateContent>
      </w:r>
      <w:r w:rsidR="007E0C1F">
        <w:rPr>
          <w:noProof/>
        </w:rPr>
        <mc:AlternateContent>
          <mc:Choice Requires="wps">
            <w:drawing>
              <wp:anchor distT="0" distB="0" distL="114300" distR="114300" simplePos="0" relativeHeight="251661312" behindDoc="0" locked="0" layoutInCell="1" allowOverlap="1" wp14:anchorId="23F9675D" wp14:editId="4E1DDFA9">
                <wp:simplePos x="0" y="0"/>
                <wp:positionH relativeFrom="column">
                  <wp:posOffset>6897370</wp:posOffset>
                </wp:positionH>
                <wp:positionV relativeFrom="paragraph">
                  <wp:posOffset>-577702</wp:posOffset>
                </wp:positionV>
                <wp:extent cx="329124" cy="321399"/>
                <wp:effectExtent l="0" t="0" r="0" b="2540"/>
                <wp:wrapNone/>
                <wp:docPr id="22575317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29124" cy="321399"/>
                        </a:xfrm>
                        <a:custGeom>
                          <a:avLst/>
                          <a:gdLst>
                            <a:gd name="T0" fmla="*/ 0 w 78"/>
                            <a:gd name="T1" fmla="*/ 0 h 76"/>
                            <a:gd name="T2" fmla="*/ 0 w 78"/>
                            <a:gd name="T3" fmla="*/ 76 h 76"/>
                            <a:gd name="T4" fmla="*/ 78 w 78"/>
                            <a:gd name="T5" fmla="*/ 7 h 76"/>
                            <a:gd name="T6" fmla="*/ 0 w 78"/>
                            <a:gd name="T7" fmla="*/ 0 h 76"/>
                          </a:gdLst>
                          <a:ahLst/>
                          <a:cxnLst>
                            <a:cxn ang="0">
                              <a:pos x="T0" y="T1"/>
                            </a:cxn>
                            <a:cxn ang="0">
                              <a:pos x="T2" y="T3"/>
                            </a:cxn>
                            <a:cxn ang="0">
                              <a:pos x="T4" y="T5"/>
                            </a:cxn>
                            <a:cxn ang="0">
                              <a:pos x="T6" y="T7"/>
                            </a:cxn>
                          </a:cxnLst>
                          <a:rect l="0" t="0" r="r" b="b"/>
                          <a:pathLst>
                            <a:path w="78" h="76">
                              <a:moveTo>
                                <a:pt x="0" y="0"/>
                              </a:moveTo>
                              <a:lnTo>
                                <a:pt x="0" y="76"/>
                              </a:lnTo>
                              <a:lnTo>
                                <a:pt x="78" y="7"/>
                              </a:lnTo>
                              <a:lnTo>
                                <a:pt x="0" y="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anchor>
            </w:drawing>
          </mc:Choice>
          <mc:Fallback xmlns:w16du="http://schemas.microsoft.com/office/word/2023/wordml/word16du">
            <w:pict>
              <v:shape w14:anchorId="001BD48B" id="Freeform 28" o:spid="_x0000_s1026" style="position:absolute;margin-left:543.1pt;margin-top:-45.5pt;width:25.9pt;height:25.3pt;flip:x;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7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" path="m,l,76,78,7,,xe" fillcolor="#0070c0" stroked="f">
                <v:path arrowok="t" o:connecttype="custom" o:connectlocs="0,0;0,321399;329124,29603;0,0" o:connectangles="0,0,0,0"/>
              </v:shape>
            </w:pict>
          </mc:Fallback>
        </mc:AlternateContent>
      </w:r>
    </w:p>
    <w:p w14:paraId="38D87824" w14:textId="77777777" w:rsidR="007E0C1F" w:rsidRDefault="007E0C1F" w:rsidP="0099482B">
      <w:pPr>
        <w:spacing w:after="0"/>
        <w:rPr>
          <w:sz w:val="2"/>
        </w:rPr>
      </w:pPr>
    </w:p>
    <w:p w14:paraId="20E3436D" w14:textId="77777777" w:rsidR="007E0C1F" w:rsidRDefault="007E0C1F" w:rsidP="0099482B">
      <w:pPr>
        <w:spacing w:after="0"/>
        <w:rPr>
          <w:sz w:val="2"/>
        </w:rPr>
      </w:pPr>
    </w:p>
    <w:p w14:paraId="5BBBCBDE" w14:textId="77777777" w:rsidR="007E0C1F" w:rsidRDefault="007E0C1F" w:rsidP="0099482B">
      <w:pPr>
        <w:spacing w:after="0"/>
        <w:rPr>
          <w:sz w:val="2"/>
        </w:rPr>
      </w:pPr>
    </w:p>
    <w:p w14:paraId="7401D1F1" w14:textId="77777777" w:rsidR="007E0C1F" w:rsidRDefault="007E0C1F" w:rsidP="0099482B">
      <w:pPr>
        <w:spacing w:after="0"/>
        <w:rPr>
          <w:sz w:val="2"/>
        </w:rPr>
      </w:pPr>
    </w:p>
    <w:p w14:paraId="1F743D9B" w14:textId="77777777" w:rsidR="007E0C1F" w:rsidRDefault="007E0C1F" w:rsidP="0099482B">
      <w:pPr>
        <w:spacing w:after="0"/>
        <w:rPr>
          <w:sz w:val="2"/>
        </w:rPr>
      </w:pPr>
    </w:p>
    <w:p w14:paraId="57BD949F" w14:textId="7EC57F4F" w:rsidR="007E0C1F" w:rsidRDefault="007E0C1F" w:rsidP="0099482B">
      <w:pPr>
        <w:spacing w:after="0"/>
        <w:rPr>
          <w:sz w:val="2"/>
        </w:rPr>
      </w:pPr>
    </w:p>
    <w:p w14:paraId="339A6092" w14:textId="77777777" w:rsidR="007E0C1F" w:rsidRDefault="007E0C1F" w:rsidP="0099482B">
      <w:pPr>
        <w:spacing w:after="0"/>
        <w:rPr>
          <w:sz w:val="2"/>
        </w:rPr>
      </w:pPr>
    </w:p>
    <w:p w14:paraId="38220214" w14:textId="77777777" w:rsidR="007E0C1F" w:rsidRDefault="007E0C1F" w:rsidP="0099482B">
      <w:pPr>
        <w:spacing w:after="0"/>
        <w:rPr>
          <w:sz w:val="2"/>
        </w:rPr>
      </w:pPr>
    </w:p>
    <w:p w14:paraId="76D45D5D" w14:textId="77777777" w:rsidR="007E0C1F" w:rsidRDefault="007E0C1F" w:rsidP="0099482B">
      <w:pPr>
        <w:spacing w:after="0"/>
        <w:rPr>
          <w:sz w:val="2"/>
        </w:rPr>
      </w:pPr>
    </w:p>
    <w:p w14:paraId="6C516E47" w14:textId="6979E988" w:rsidR="007E0C1F" w:rsidRDefault="007E0C1F" w:rsidP="0099482B">
      <w:pPr>
        <w:spacing w:after="0"/>
        <w:rPr>
          <w:sz w:val="2"/>
        </w:rPr>
      </w:pPr>
    </w:p>
    <w:p w14:paraId="2EBC5902" w14:textId="77777777" w:rsidR="007E0C1F" w:rsidRDefault="007E0C1F" w:rsidP="0099482B">
      <w:pPr>
        <w:spacing w:after="0"/>
        <w:rPr>
          <w:sz w:val="2"/>
        </w:rPr>
      </w:pPr>
    </w:p>
    <w:p w14:paraId="04BA8E2D" w14:textId="71BD4FEF" w:rsidR="007E0C1F" w:rsidRDefault="007E0C1F" w:rsidP="0099482B">
      <w:pPr>
        <w:spacing w:after="0"/>
        <w:rPr>
          <w:sz w:val="2"/>
        </w:rPr>
      </w:pPr>
    </w:p>
    <w:p w14:paraId="387FCDBF" w14:textId="77777777" w:rsidR="007E0C1F" w:rsidRDefault="007E0C1F" w:rsidP="0099482B">
      <w:pPr>
        <w:spacing w:after="0"/>
        <w:rPr>
          <w:sz w:val="2"/>
        </w:rPr>
      </w:pPr>
    </w:p>
    <w:p w14:paraId="49212003" w14:textId="6BFF511A" w:rsidR="007E0C1F" w:rsidRDefault="007E0C1F" w:rsidP="0099482B">
      <w:pPr>
        <w:spacing w:after="0"/>
        <w:rPr>
          <w:sz w:val="2"/>
        </w:rPr>
      </w:pPr>
    </w:p>
    <w:p w14:paraId="27E69886" w14:textId="77777777" w:rsidR="007E0C1F" w:rsidRDefault="007E0C1F" w:rsidP="0099482B">
      <w:pPr>
        <w:spacing w:after="0"/>
        <w:rPr>
          <w:sz w:val="2"/>
        </w:rPr>
      </w:pPr>
    </w:p>
    <w:p w14:paraId="4FB9DBA4" w14:textId="605AF4BE" w:rsidR="007E0C1F" w:rsidRDefault="007E0C1F" w:rsidP="0099482B">
      <w:pPr>
        <w:spacing w:after="0"/>
        <w:rPr>
          <w:sz w:val="2"/>
        </w:rPr>
      </w:pPr>
    </w:p>
    <w:p w14:paraId="39F84C9F" w14:textId="268AEB9E" w:rsidR="007E0C1F" w:rsidRDefault="007E0C1F" w:rsidP="0099482B">
      <w:pPr>
        <w:spacing w:after="0"/>
        <w:rPr>
          <w:sz w:val="2"/>
        </w:rPr>
      </w:pPr>
    </w:p>
    <w:p w14:paraId="716B0828" w14:textId="77777777" w:rsidR="007E0C1F" w:rsidRPr="007E0C1F" w:rsidRDefault="007E0C1F" w:rsidP="0099482B">
      <w:pPr>
        <w:spacing w:after="0"/>
        <w:rPr>
          <w:szCs w:val="72"/>
        </w:rPr>
      </w:pPr>
    </w:p>
    <w:p w14:paraId="4C66EF76" w14:textId="7C6DB5F6" w:rsidR="007E0C1F" w:rsidRDefault="007E0C1F" w:rsidP="0099482B">
      <w:pPr>
        <w:spacing w:after="0"/>
        <w:rPr>
          <w:sz w:val="2"/>
        </w:rPr>
      </w:pPr>
    </w:p>
    <w:p w14:paraId="491027CC" w14:textId="190561F0" w:rsidR="007E0C1F" w:rsidRDefault="007E0C1F" w:rsidP="0099482B">
      <w:pPr>
        <w:spacing w:after="0"/>
        <w:rPr>
          <w:sz w:val="2"/>
        </w:rPr>
      </w:pPr>
    </w:p>
    <w:p w14:paraId="4FF69294" w14:textId="71549002" w:rsidR="007E0C1F" w:rsidRDefault="007E0C1F" w:rsidP="0099482B">
      <w:pPr>
        <w:spacing w:after="0"/>
        <w:rPr>
          <w:sz w:val="2"/>
        </w:rPr>
      </w:pPr>
    </w:p>
    <w:p w14:paraId="6983E1E7" w14:textId="6BB25214" w:rsidR="007E0C1F" w:rsidRDefault="007E0C1F" w:rsidP="0099482B">
      <w:pPr>
        <w:spacing w:after="0"/>
        <w:rPr>
          <w:sz w:val="2"/>
        </w:rPr>
      </w:pPr>
    </w:p>
    <w:p w14:paraId="1E080DA4" w14:textId="77777777" w:rsidR="007E0C1F" w:rsidRDefault="007E0C1F" w:rsidP="0099482B">
      <w:pPr>
        <w:spacing w:after="0"/>
        <w:rPr>
          <w:sz w:val="2"/>
        </w:rPr>
      </w:pPr>
    </w:p>
    <w:p w14:paraId="38DE0CF5" w14:textId="49178637" w:rsidR="007E0C1F" w:rsidRDefault="007E0C1F" w:rsidP="0099482B">
      <w:pPr>
        <w:spacing w:after="0"/>
        <w:rPr>
          <w:sz w:val="2"/>
        </w:rPr>
      </w:pPr>
    </w:p>
    <w:p w14:paraId="25B24263" w14:textId="77777777" w:rsidR="008A73A6" w:rsidRDefault="008A73A6" w:rsidP="0099482B">
      <w:pPr>
        <w:spacing w:after="0"/>
        <w:rPr>
          <w:sz w:val="2"/>
        </w:rPr>
      </w:pPr>
    </w:p>
    <w:p w14:paraId="7EEA57C7" w14:textId="77777777" w:rsidR="008A73A6" w:rsidRDefault="008A73A6" w:rsidP="0099482B">
      <w:pPr>
        <w:spacing w:after="0"/>
        <w:rPr>
          <w:sz w:val="2"/>
        </w:rPr>
      </w:pPr>
    </w:p>
    <w:p w14:paraId="62F176E4" w14:textId="77777777" w:rsidR="008A73A6" w:rsidRDefault="008A73A6" w:rsidP="0099482B">
      <w:pPr>
        <w:spacing w:after="0"/>
        <w:rPr>
          <w:sz w:val="2"/>
        </w:rPr>
      </w:pPr>
    </w:p>
    <w:p w14:paraId="734D0E60" w14:textId="77777777" w:rsidR="008A73A6" w:rsidRDefault="008A73A6" w:rsidP="0099482B">
      <w:pPr>
        <w:spacing w:after="0"/>
        <w:rPr>
          <w:sz w:val="2"/>
        </w:rPr>
      </w:pPr>
    </w:p>
    <w:p w14:paraId="6253FCF5" w14:textId="77777777" w:rsidR="008A73A6" w:rsidRDefault="008A73A6" w:rsidP="0099482B">
      <w:pPr>
        <w:spacing w:after="0"/>
        <w:rPr>
          <w:sz w:val="2"/>
        </w:rPr>
      </w:pPr>
    </w:p>
    <w:p w14:paraId="144B70F3" w14:textId="77777777" w:rsidR="008A73A6" w:rsidRDefault="008A73A6" w:rsidP="0099482B">
      <w:pPr>
        <w:spacing w:after="0"/>
        <w:rPr>
          <w:sz w:val="2"/>
        </w:rPr>
      </w:pPr>
    </w:p>
    <w:p w14:paraId="77DB2F8A" w14:textId="77777777" w:rsidR="008A73A6" w:rsidRDefault="008A73A6" w:rsidP="0099482B">
      <w:pPr>
        <w:spacing w:after="0"/>
        <w:rPr>
          <w:sz w:val="2"/>
        </w:rPr>
      </w:pPr>
    </w:p>
    <w:p w14:paraId="73CC93CC" w14:textId="77777777" w:rsidR="008A73A6" w:rsidRDefault="008A73A6" w:rsidP="0099482B">
      <w:pPr>
        <w:spacing w:after="0"/>
        <w:rPr>
          <w:sz w:val="2"/>
        </w:rPr>
      </w:pPr>
    </w:p>
    <w:p w14:paraId="10DF3956" w14:textId="77777777" w:rsidR="008A73A6" w:rsidRDefault="008A73A6" w:rsidP="0099482B">
      <w:pPr>
        <w:spacing w:after="0"/>
        <w:rPr>
          <w:sz w:val="2"/>
        </w:rPr>
      </w:pPr>
    </w:p>
    <w:p w14:paraId="52A6484D" w14:textId="77777777" w:rsidR="008A73A6" w:rsidRDefault="008A73A6" w:rsidP="0099482B">
      <w:pPr>
        <w:spacing w:after="0"/>
        <w:rPr>
          <w:sz w:val="2"/>
        </w:rPr>
      </w:pPr>
    </w:p>
    <w:p w14:paraId="7139DEB0" w14:textId="77777777" w:rsidR="008A73A6" w:rsidRDefault="008A73A6" w:rsidP="0099482B">
      <w:pPr>
        <w:spacing w:after="0"/>
        <w:rPr>
          <w:sz w:val="2"/>
        </w:rPr>
      </w:pPr>
    </w:p>
    <w:p w14:paraId="122082F7" w14:textId="77777777" w:rsidR="008A73A6" w:rsidRDefault="008A73A6" w:rsidP="0099482B">
      <w:pPr>
        <w:spacing w:after="0"/>
        <w:rPr>
          <w:sz w:val="2"/>
        </w:rPr>
      </w:pPr>
    </w:p>
    <w:p w14:paraId="5FB0D86D" w14:textId="77777777" w:rsidR="007E0C1F" w:rsidRDefault="007E0C1F" w:rsidP="0099482B">
      <w:pPr>
        <w:spacing w:after="0"/>
        <w:rPr>
          <w:sz w:val="2"/>
        </w:rPr>
      </w:pPr>
    </w:p>
    <w:p w14:paraId="241FD88F" w14:textId="77777777" w:rsidR="007E0C1F" w:rsidRDefault="007E0C1F" w:rsidP="0099482B">
      <w:pPr>
        <w:spacing w:after="0"/>
        <w:rPr>
          <w:sz w:val="2"/>
        </w:rPr>
      </w:pPr>
    </w:p>
    <w:p w14:paraId="10EA04DD" w14:textId="77777777" w:rsidR="007E0C1F" w:rsidRDefault="007E0C1F" w:rsidP="0099482B">
      <w:pPr>
        <w:spacing w:after="0"/>
        <w:rPr>
          <w:sz w:val="2"/>
        </w:rPr>
      </w:pPr>
    </w:p>
    <w:p w14:paraId="53AAF74D" w14:textId="77777777" w:rsidR="007E0C1F" w:rsidRDefault="007E0C1F" w:rsidP="0099482B">
      <w:pPr>
        <w:spacing w:after="0"/>
        <w:rPr>
          <w:sz w:val="2"/>
        </w:rPr>
      </w:pPr>
    </w:p>
    <w:p w14:paraId="43D268ED" w14:textId="77777777" w:rsidR="007E0C1F" w:rsidRDefault="007E0C1F" w:rsidP="0099482B">
      <w:pPr>
        <w:spacing w:after="0"/>
        <w:rPr>
          <w:sz w:val="2"/>
        </w:rPr>
      </w:pPr>
    </w:p>
    <w:p w14:paraId="56E88CBD" w14:textId="77777777" w:rsidR="007E0C1F" w:rsidRDefault="007E0C1F" w:rsidP="0099482B">
      <w:pPr>
        <w:spacing w:after="0"/>
        <w:rPr>
          <w:sz w:val="2"/>
        </w:rPr>
      </w:pPr>
    </w:p>
    <w:p w14:paraId="796BBBAE" w14:textId="32F5682E" w:rsidR="007E0C1F" w:rsidRDefault="007E0C1F" w:rsidP="0099482B">
      <w:pPr>
        <w:spacing w:after="0"/>
        <w:rPr>
          <w:sz w:val="2"/>
        </w:rPr>
      </w:pPr>
    </w:p>
    <w:p w14:paraId="28F92BEE" w14:textId="77777777" w:rsidR="007E0C1F" w:rsidRDefault="007E0C1F" w:rsidP="0099482B">
      <w:pPr>
        <w:spacing w:after="0"/>
        <w:rPr>
          <w:sz w:val="2"/>
        </w:rPr>
      </w:pPr>
    </w:p>
    <w:p w14:paraId="604E2536" w14:textId="77777777" w:rsidR="007E0C1F" w:rsidRDefault="007E0C1F" w:rsidP="0099482B">
      <w:pPr>
        <w:spacing w:after="0"/>
        <w:rPr>
          <w:sz w:val="2"/>
        </w:rPr>
      </w:pPr>
    </w:p>
    <w:p w14:paraId="772074B1" w14:textId="77777777" w:rsidR="007E0C1F" w:rsidRDefault="007E0C1F" w:rsidP="0099482B">
      <w:pPr>
        <w:spacing w:after="0"/>
        <w:rPr>
          <w:sz w:val="2"/>
        </w:rPr>
      </w:pPr>
    </w:p>
    <w:p w14:paraId="5D264F26" w14:textId="77777777" w:rsidR="007E0C1F" w:rsidRDefault="007E0C1F" w:rsidP="0099482B">
      <w:pPr>
        <w:spacing w:after="0"/>
        <w:rPr>
          <w:sz w:val="2"/>
        </w:rPr>
      </w:pPr>
    </w:p>
    <w:p w14:paraId="0EF66597" w14:textId="195A9670" w:rsidR="007E0C1F" w:rsidRDefault="007E0C1F" w:rsidP="0099482B">
      <w:pPr>
        <w:spacing w:after="0"/>
        <w:rPr>
          <w:sz w:val="2"/>
        </w:rPr>
      </w:pPr>
    </w:p>
    <w:p w14:paraId="386A7FAE" w14:textId="3AC34FFC" w:rsidR="007E0C1F" w:rsidRDefault="007E0C1F" w:rsidP="0099482B">
      <w:pPr>
        <w:spacing w:after="0"/>
        <w:rPr>
          <w:sz w:val="2"/>
        </w:rPr>
      </w:pPr>
    </w:p>
    <w:p w14:paraId="6C4E6E0E" w14:textId="77777777" w:rsidR="007E0C1F" w:rsidRDefault="007E0C1F" w:rsidP="0099482B">
      <w:pPr>
        <w:spacing w:after="0"/>
        <w:rPr>
          <w:sz w:val="2"/>
        </w:rPr>
      </w:pPr>
    </w:p>
    <w:p w14:paraId="2E7F0DF1" w14:textId="70688B1E" w:rsidR="007E0C1F" w:rsidRPr="007E0C1F" w:rsidRDefault="007E0C1F" w:rsidP="0099482B">
      <w:pPr>
        <w:spacing w:after="0"/>
        <w:rPr>
          <w:b/>
          <w:bCs/>
          <w:sz w:val="72"/>
          <w:szCs w:val="300"/>
        </w:rPr>
      </w:pPr>
      <w:r w:rsidRPr="007E0C1F">
        <w:rPr>
          <w:b/>
          <w:bCs/>
          <w:sz w:val="72"/>
          <w:szCs w:val="300"/>
        </w:rPr>
        <w:t xml:space="preserve">OFFICE MEMO </w:t>
      </w:r>
    </w:p>
    <w:p w14:paraId="3F06FF3D" w14:textId="77777777" w:rsidR="007E0C1F" w:rsidRDefault="007E0C1F" w:rsidP="0099482B">
      <w:pPr>
        <w:spacing w:after="0"/>
        <w:rPr>
          <w:sz w:val="2"/>
        </w:rPr>
      </w:pPr>
    </w:p>
    <w:p w14:paraId="1B2C4972" w14:textId="77777777" w:rsidR="007E0C1F" w:rsidRDefault="007E0C1F" w:rsidP="0099482B">
      <w:pPr>
        <w:spacing w:after="0"/>
        <w:rPr>
          <w:sz w:val="2"/>
        </w:rPr>
      </w:pPr>
    </w:p>
    <w:p w14:paraId="60A586A0" w14:textId="32F8D568" w:rsidR="007E0C1F" w:rsidRDefault="007E0C1F" w:rsidP="0099482B">
      <w:pPr>
        <w:spacing w:after="0"/>
        <w:rPr>
          <w:sz w:val="2"/>
        </w:rPr>
      </w:pPr>
    </w:p>
    <w:p w14:paraId="026EE860" w14:textId="77777777" w:rsidR="007E0C1F" w:rsidRDefault="007E0C1F" w:rsidP="0099482B">
      <w:pPr>
        <w:spacing w:after="0"/>
        <w:rPr>
          <w:sz w:val="2"/>
        </w:rPr>
      </w:pPr>
    </w:p>
    <w:p w14:paraId="5C018F53" w14:textId="017F1691" w:rsidR="007E0C1F" w:rsidRDefault="007E0C1F" w:rsidP="0099482B">
      <w:pPr>
        <w:spacing w:after="0"/>
        <w:rPr>
          <w:sz w:val="2"/>
        </w:rPr>
      </w:pPr>
    </w:p>
    <w:p w14:paraId="4B4F1390" w14:textId="77777777" w:rsidR="007E0C1F" w:rsidRDefault="007E0C1F" w:rsidP="0099482B">
      <w:pPr>
        <w:spacing w:after="0"/>
        <w:rPr>
          <w:sz w:val="2"/>
        </w:rPr>
      </w:pPr>
    </w:p>
    <w:p w14:paraId="4272C5ED" w14:textId="77777777" w:rsidR="007E0C1F" w:rsidRDefault="007E0C1F" w:rsidP="0099482B">
      <w:pPr>
        <w:spacing w:after="0"/>
        <w:rPr>
          <w:sz w:val="2"/>
        </w:rPr>
      </w:pPr>
    </w:p>
    <w:p w14:paraId="0B944512" w14:textId="77777777" w:rsidR="007E0C1F" w:rsidRDefault="007E0C1F" w:rsidP="0099482B">
      <w:pPr>
        <w:spacing w:after="0"/>
        <w:rPr>
          <w:sz w:val="2"/>
        </w:rPr>
      </w:pPr>
    </w:p>
    <w:p w14:paraId="42F95C8E" w14:textId="77777777" w:rsidR="007E0C1F" w:rsidRDefault="007E0C1F" w:rsidP="0099482B">
      <w:pPr>
        <w:spacing w:after="0"/>
        <w:rPr>
          <w:sz w:val="2"/>
        </w:rPr>
      </w:pPr>
    </w:p>
    <w:p w14:paraId="5A57DDAF" w14:textId="78CBF2C0" w:rsidR="007E0C1F" w:rsidRDefault="007E0C1F" w:rsidP="0099482B">
      <w:pPr>
        <w:spacing w:after="0"/>
        <w:rPr>
          <w:sz w:val="2"/>
        </w:rPr>
      </w:pPr>
    </w:p>
    <w:p w14:paraId="74602A86" w14:textId="77777777" w:rsidR="007E0C1F" w:rsidRDefault="007E0C1F" w:rsidP="0099482B">
      <w:pPr>
        <w:spacing w:after="0"/>
        <w:rPr>
          <w:sz w:val="2"/>
        </w:rPr>
      </w:pPr>
    </w:p>
    <w:p w14:paraId="114C8945" w14:textId="0DACEC86" w:rsidR="007E0C1F" w:rsidRDefault="007E0C1F" w:rsidP="0099482B">
      <w:pPr>
        <w:spacing w:after="0"/>
        <w:rPr>
          <w:sz w:val="2"/>
        </w:rPr>
      </w:pPr>
    </w:p>
    <w:p w14:paraId="2AE57CEC" w14:textId="29059741" w:rsidR="007E0C1F" w:rsidRDefault="007E0C1F" w:rsidP="0099482B">
      <w:pPr>
        <w:spacing w:after="0"/>
        <w:rPr>
          <w:sz w:val="2"/>
        </w:rPr>
      </w:pPr>
    </w:p>
    <w:p w14:paraId="141384B9" w14:textId="77777777" w:rsidR="007E0C1F" w:rsidRDefault="007E0C1F" w:rsidP="0099482B">
      <w:pPr>
        <w:spacing w:after="0"/>
        <w:rPr>
          <w:sz w:val="2"/>
        </w:rPr>
      </w:pPr>
    </w:p>
    <w:p w14:paraId="24342240" w14:textId="77777777" w:rsidR="007E0C1F" w:rsidRDefault="007E0C1F" w:rsidP="0099482B">
      <w:pPr>
        <w:spacing w:after="0"/>
        <w:rPr>
          <w:sz w:val="2"/>
        </w:rPr>
      </w:pPr>
    </w:p>
    <w:p w14:paraId="0EA7274C" w14:textId="77777777" w:rsidR="007E0C1F" w:rsidRDefault="007E0C1F" w:rsidP="0099482B">
      <w:pPr>
        <w:spacing w:after="0"/>
        <w:rPr>
          <w:sz w:val="2"/>
        </w:rPr>
      </w:pPr>
    </w:p>
    <w:p w14:paraId="0B56B43B" w14:textId="77777777" w:rsidR="007E0C1F" w:rsidRDefault="007E0C1F" w:rsidP="0099482B">
      <w:pPr>
        <w:spacing w:after="0"/>
        <w:rPr>
          <w:sz w:val="2"/>
        </w:rPr>
      </w:pPr>
    </w:p>
    <w:p w14:paraId="5DA68D96" w14:textId="77777777" w:rsidR="007E0C1F" w:rsidRDefault="007E0C1F" w:rsidP="0099482B">
      <w:pPr>
        <w:spacing w:after="0"/>
        <w:rPr>
          <w:sz w:val="2"/>
        </w:rPr>
      </w:pPr>
    </w:p>
    <w:p w14:paraId="6907E7BC" w14:textId="0DE1EDB0" w:rsidR="007E0C1F" w:rsidRPr="0099482B" w:rsidRDefault="007E0C1F" w:rsidP="0099482B">
      <w:pPr>
        <w:spacing w:after="0"/>
        <w:rPr>
          <w:sz w:val="2"/>
        </w:rPr>
      </w:pPr>
    </w:p>
    <w:tbl>
      <w:tblPr>
        <w:tblW w:w="5000" w:type="pct"/>
        <w:tblLayout w:type="fixed"/>
        <w:tblCellMar>
          <w:top w:w="227" w:type="dxa"/>
          <w:bottom w:w="227" w:type="dxa"/>
        </w:tblCellMar>
        <w:tblLook w:val="0600" w:firstRow="0" w:lastRow="0" w:firstColumn="0" w:lastColumn="0" w:noHBand="1" w:noVBand="1"/>
        <w:tblDescription w:val="Memo information table"/>
      </w:tblPr>
      <w:tblGrid>
        <w:gridCol w:w="1526"/>
        <w:gridCol w:w="8940"/>
      </w:tblGrid>
      <w:tr w:rsidR="005673B8" w14:paraId="5CEF7278" w14:textId="77777777" w:rsidTr="008A73A6">
        <w:trPr>
          <w:trHeight w:val="23"/>
        </w:trPr>
        <w:tc>
          <w:tcPr>
            <w:tcW w:w="1526" w:type="dxa"/>
            <w:tcBorders>
              <w:top w:val="single" w:sz="4" w:space="0" w:color="auto"/>
            </w:tcBorders>
          </w:tcPr>
          <w:p w14:paraId="36F7DBB2" w14:textId="69A8BCA8" w:rsidR="005673B8" w:rsidRPr="007E0C1F" w:rsidRDefault="007E0C1F" w:rsidP="007E0C1F">
            <w:pPr>
              <w:pStyle w:val="Heading1"/>
              <w:spacing w:after="0"/>
              <w:rPr>
                <w:rFonts w:asciiTheme="minorHAnsi" w:hAnsiTheme="minorHAnsi" w:cstheme="minorHAnsi"/>
                <w:color w:val="auto"/>
              </w:rPr>
            </w:pPr>
            <w:r w:rsidRPr="007E0C1F">
              <w:rPr>
                <w:rFonts w:asciiTheme="minorHAnsi" w:hAnsiTheme="minorHAnsi" w:cstheme="minorHAnsi"/>
                <w:color w:val="auto"/>
              </w:rPr>
              <w:t>TO:</w:t>
            </w:r>
          </w:p>
        </w:tc>
        <w:tc>
          <w:tcPr>
            <w:tcW w:w="8940" w:type="dxa"/>
            <w:tcBorders>
              <w:top w:val="single" w:sz="4" w:space="0" w:color="auto"/>
            </w:tcBorders>
          </w:tcPr>
          <w:p w14:paraId="5DB3FCA0" w14:textId="4883B194" w:rsidR="005673B8" w:rsidRPr="007E0C1F" w:rsidRDefault="007E0C1F" w:rsidP="007E0C1F">
            <w:pPr>
              <w:pStyle w:val="Heading2"/>
              <w:spacing w:after="0"/>
              <w:rPr>
                <w:rFonts w:asciiTheme="minorHAnsi" w:hAnsiTheme="minorHAnsi" w:cstheme="minorHAnsi"/>
              </w:rPr>
            </w:pPr>
            <w:r w:rsidRPr="007E0C1F">
              <w:rPr>
                <w:rFonts w:asciiTheme="minorHAnsi" w:hAnsiTheme="minorHAnsi" w:cstheme="minorHAnsi"/>
              </w:rPr>
              <w:t>RECIPIENT NAME</w:t>
            </w:r>
          </w:p>
        </w:tc>
      </w:tr>
      <w:tr w:rsidR="005673B8" w14:paraId="05097583" w14:textId="77777777" w:rsidTr="008A73A6">
        <w:trPr>
          <w:trHeight w:val="96"/>
        </w:trPr>
        <w:tc>
          <w:tcPr>
            <w:tcW w:w="1526" w:type="dxa"/>
          </w:tcPr>
          <w:p w14:paraId="69075875" w14:textId="533E5951" w:rsidR="005673B8" w:rsidRPr="007E0C1F" w:rsidRDefault="007E0C1F" w:rsidP="007E0C1F">
            <w:pPr>
              <w:pStyle w:val="Heading1"/>
              <w:spacing w:after="0"/>
              <w:rPr>
                <w:rFonts w:asciiTheme="minorHAnsi" w:hAnsiTheme="minorHAnsi" w:cstheme="minorHAnsi"/>
                <w:color w:val="auto"/>
              </w:rPr>
            </w:pPr>
            <w:r w:rsidRPr="007E0C1F">
              <w:rPr>
                <w:rFonts w:asciiTheme="minorHAnsi" w:hAnsiTheme="minorHAnsi" w:cstheme="minorHAnsi"/>
                <w:color w:val="auto"/>
              </w:rPr>
              <w:t>FROM:</w:t>
            </w:r>
          </w:p>
        </w:tc>
        <w:tc>
          <w:tcPr>
            <w:tcW w:w="8940" w:type="dxa"/>
          </w:tcPr>
          <w:p w14:paraId="59D96BCD" w14:textId="01C4540C" w:rsidR="005673B8" w:rsidRPr="007E0C1F" w:rsidRDefault="007E0C1F" w:rsidP="007E0C1F">
            <w:pPr>
              <w:pStyle w:val="Heading2"/>
              <w:spacing w:after="0"/>
              <w:rPr>
                <w:rFonts w:asciiTheme="minorHAnsi" w:hAnsiTheme="minorHAnsi" w:cstheme="minorHAnsi"/>
              </w:rPr>
            </w:pPr>
            <w:r w:rsidRPr="007E0C1F">
              <w:rPr>
                <w:rFonts w:asciiTheme="minorHAnsi" w:hAnsiTheme="minorHAnsi" w:cstheme="minorHAnsi"/>
              </w:rPr>
              <w:t>YOUR NAME</w:t>
            </w:r>
          </w:p>
        </w:tc>
      </w:tr>
      <w:tr w:rsidR="005673B8" w14:paraId="2D847D85" w14:textId="77777777" w:rsidTr="008A73A6">
        <w:tc>
          <w:tcPr>
            <w:tcW w:w="1526" w:type="dxa"/>
          </w:tcPr>
          <w:p w14:paraId="56EDD47E" w14:textId="0B571AD0" w:rsidR="005673B8" w:rsidRPr="007E0C1F" w:rsidRDefault="007E0C1F" w:rsidP="007E0C1F">
            <w:pPr>
              <w:pStyle w:val="Heading1"/>
              <w:spacing w:after="0"/>
              <w:rPr>
                <w:rFonts w:asciiTheme="minorHAnsi" w:hAnsiTheme="minorHAnsi" w:cstheme="minorHAnsi"/>
                <w:color w:val="auto"/>
              </w:rPr>
            </w:pPr>
            <w:r w:rsidRPr="007E0C1F">
              <w:rPr>
                <w:rFonts w:asciiTheme="minorHAnsi" w:hAnsiTheme="minorHAnsi" w:cstheme="minorHAnsi"/>
                <w:color w:val="auto"/>
              </w:rPr>
              <w:t>SUBJECT:</w:t>
            </w:r>
          </w:p>
        </w:tc>
        <w:tc>
          <w:tcPr>
            <w:tcW w:w="8940" w:type="dxa"/>
          </w:tcPr>
          <w:p w14:paraId="7CFDBE8F" w14:textId="7901E790" w:rsidR="005673B8" w:rsidRPr="007E0C1F" w:rsidRDefault="007E0C1F" w:rsidP="007E0C1F">
            <w:pPr>
              <w:pStyle w:val="Heading2"/>
              <w:spacing w:after="0"/>
              <w:rPr>
                <w:rFonts w:asciiTheme="minorHAnsi" w:hAnsiTheme="minorHAnsi" w:cstheme="minorHAnsi"/>
              </w:rPr>
            </w:pPr>
            <w:r w:rsidRPr="007E0C1F">
              <w:rPr>
                <w:rFonts w:asciiTheme="minorHAnsi" w:hAnsiTheme="minorHAnsi" w:cstheme="minorHAnsi"/>
              </w:rPr>
              <w:t>ENTER SUBJECT</w:t>
            </w:r>
          </w:p>
        </w:tc>
      </w:tr>
      <w:tr w:rsidR="005673B8" w14:paraId="60EA21B5" w14:textId="77777777" w:rsidTr="008A73A6">
        <w:tc>
          <w:tcPr>
            <w:tcW w:w="1526" w:type="dxa"/>
            <w:tcBorders>
              <w:bottom w:val="single" w:sz="4" w:space="0" w:color="auto"/>
            </w:tcBorders>
          </w:tcPr>
          <w:p w14:paraId="4ED01DAC" w14:textId="06656591" w:rsidR="005673B8" w:rsidRPr="007E0C1F" w:rsidRDefault="007E0C1F" w:rsidP="007E0C1F">
            <w:pPr>
              <w:pStyle w:val="Heading1"/>
              <w:spacing w:after="0"/>
              <w:rPr>
                <w:rFonts w:asciiTheme="minorHAnsi" w:hAnsiTheme="minorHAnsi" w:cstheme="minorHAnsi"/>
                <w:color w:val="auto"/>
              </w:rPr>
            </w:pPr>
            <w:r w:rsidRPr="007E0C1F">
              <w:rPr>
                <w:rFonts w:asciiTheme="minorHAnsi" w:hAnsiTheme="minorHAnsi" w:cstheme="minorHAnsi"/>
                <w:color w:val="auto"/>
              </w:rPr>
              <w:t>CC</w:t>
            </w:r>
            <w:r>
              <w:rPr>
                <w:rFonts w:asciiTheme="minorHAnsi" w:hAnsiTheme="minorHAnsi" w:cstheme="minorHAnsi"/>
                <w:color w:val="auto"/>
              </w:rPr>
              <w:t>:</w:t>
            </w:r>
          </w:p>
        </w:tc>
        <w:tc>
          <w:tcPr>
            <w:tcW w:w="8940" w:type="dxa"/>
            <w:tcBorders>
              <w:bottom w:val="single" w:sz="4" w:space="0" w:color="auto"/>
            </w:tcBorders>
          </w:tcPr>
          <w:p w14:paraId="210F3ED4" w14:textId="60DABD7D" w:rsidR="005673B8" w:rsidRPr="007E0C1F" w:rsidRDefault="007E0C1F" w:rsidP="007E0C1F">
            <w:pPr>
              <w:pStyle w:val="Heading2"/>
              <w:spacing w:after="0"/>
              <w:rPr>
                <w:rFonts w:asciiTheme="minorHAnsi" w:hAnsiTheme="minorHAnsi" w:cstheme="minorHAnsi"/>
              </w:rPr>
            </w:pPr>
            <w:r w:rsidRPr="007E0C1F">
              <w:rPr>
                <w:rFonts w:asciiTheme="minorHAnsi" w:hAnsiTheme="minorHAnsi" w:cstheme="minorHAnsi"/>
              </w:rPr>
              <w:t>CC NAME</w:t>
            </w:r>
          </w:p>
        </w:tc>
      </w:tr>
      <w:tr w:rsidR="00A72981" w14:paraId="4186E35D" w14:textId="77777777" w:rsidTr="008A73A6">
        <w:trPr>
          <w:trHeight w:hRule="exact" w:val="567"/>
        </w:trPr>
        <w:tc>
          <w:tcPr>
            <w:tcW w:w="1526" w:type="dxa"/>
            <w:tcBorders>
              <w:top w:val="single" w:sz="4" w:space="0" w:color="auto"/>
            </w:tcBorders>
            <w:tcMar>
              <w:top w:w="0" w:type="dxa"/>
              <w:bottom w:w="0" w:type="dxa"/>
            </w:tcMar>
          </w:tcPr>
          <w:p w14:paraId="111BFCAA" w14:textId="77777777" w:rsidR="00A72981" w:rsidRPr="007E0C1F" w:rsidRDefault="00A72981" w:rsidP="00A72981">
            <w:pPr>
              <w:rPr>
                <w:rFonts w:cstheme="minorHAnsi"/>
              </w:rPr>
            </w:pPr>
          </w:p>
        </w:tc>
        <w:tc>
          <w:tcPr>
            <w:tcW w:w="8940" w:type="dxa"/>
            <w:tcBorders>
              <w:top w:val="single" w:sz="4" w:space="0" w:color="auto"/>
            </w:tcBorders>
            <w:tcMar>
              <w:top w:w="0" w:type="dxa"/>
              <w:bottom w:w="0" w:type="dxa"/>
            </w:tcMar>
          </w:tcPr>
          <w:p w14:paraId="79B8CC69" w14:textId="77777777" w:rsidR="00A72981" w:rsidRPr="007E0C1F" w:rsidRDefault="00A72981" w:rsidP="00A72981">
            <w:pPr>
              <w:rPr>
                <w:rFonts w:cstheme="minorHAnsi"/>
              </w:rPr>
            </w:pPr>
          </w:p>
        </w:tc>
      </w:tr>
    </w:tbl>
    <w:sdt>
      <w:sdtPr>
        <w:rPr>
          <w:sz w:val="32"/>
          <w:szCs w:val="32"/>
        </w:rPr>
        <w:id w:val="943189299"/>
        <w:placeholder>
          <w:docPart w:val="09BF71D2BED142B7A9083284F011C5FE"/>
        </w:placeholder>
        <w:temporary/>
        <w:showingPlcHdr/>
        <w15:appearance w15:val="hidden"/>
      </w:sdtPr>
      <w:sdtContent>
        <w:p w14:paraId="0B4E820D" w14:textId="77777777" w:rsidR="008A73A6" w:rsidRPr="008A73A6" w:rsidRDefault="008A73A6" w:rsidP="008A73A6">
          <w:pPr>
            <w:spacing w:line="360" w:lineRule="auto"/>
            <w:rPr>
              <w:sz w:val="32"/>
              <w:szCs w:val="32"/>
            </w:rPr>
          </w:pPr>
          <w:r w:rsidRPr="00C816BF">
            <w:t>Some of the sample text in this document indicates the name of the style applied, so that you can easily apply the same formatting again. To get started right away, just tap any placeholder text (such as this) and start typing.</w:t>
          </w:r>
        </w:p>
      </w:sdtContent>
    </w:sdt>
    <w:sdt>
      <w:sdtPr>
        <w:rPr>
          <w:sz w:val="32"/>
          <w:szCs w:val="32"/>
        </w:rPr>
        <w:id w:val="1290013451"/>
        <w:placeholder>
          <w:docPart w:val="2BD63E37C66249B1880CF204E181F998"/>
        </w:placeholder>
        <w:temporary/>
        <w:showingPlcHdr/>
        <w15:appearance w15:val="hidden"/>
      </w:sdtPr>
      <w:sdtContent>
        <w:p w14:paraId="5DDFD1E3" w14:textId="77777777" w:rsidR="008A73A6" w:rsidRPr="00C816BF" w:rsidRDefault="008A73A6" w:rsidP="008A73A6">
          <w:pPr>
            <w:spacing w:line="360" w:lineRule="auto"/>
          </w:pPr>
          <w:r w:rsidRPr="00C816BF">
            <w:t>View and edit this document in Word on your computer, tablet, or phone. You can edit text; easily insert content such as pictures, shapes, or tables; and seamlessly save the document to the cloud from Word on your Windows, Mac, Android, or iOS device.</w:t>
          </w:r>
        </w:p>
        <w:p w14:paraId="6E83CEE6" w14:textId="77777777" w:rsidR="008A73A6" w:rsidRPr="00C816BF" w:rsidRDefault="008A73A6" w:rsidP="008A73A6">
          <w:pPr>
            <w:spacing w:line="360" w:lineRule="auto"/>
          </w:pPr>
          <w:r w:rsidRPr="00C816BF">
            <w:t>Want to insert a picture from your files or add a shape, text box, or table? You got it! On the Insert tab of the ribbon, just tap the option you need.</w:t>
          </w:r>
        </w:p>
        <w:p w14:paraId="51A53ACD" w14:textId="77777777" w:rsidR="008A73A6" w:rsidRPr="00C816BF" w:rsidRDefault="008A73A6" w:rsidP="008A73A6">
          <w:pPr>
            <w:spacing w:line="360" w:lineRule="auto"/>
          </w:pPr>
          <w:r w:rsidRPr="00C816BF">
            <w:t>Find even more easy-to-use tools on the Insert tab, such as to add a hyperlink or insert a comment.</w:t>
          </w:r>
        </w:p>
        <w:p w14:paraId="7D9F3105" w14:textId="77777777" w:rsidR="008A73A6" w:rsidRDefault="008A73A6" w:rsidP="008A73A6">
          <w:pPr>
            <w:spacing w:line="360" w:lineRule="auto"/>
            <w:rPr>
              <w:sz w:val="32"/>
              <w:szCs w:val="32"/>
            </w:rPr>
          </w:pPr>
          <w:r w:rsidRPr="00C816BF">
            <w:t>To update the contact information at the bottom of the document, double click in the footer, select the item you wish to update, and begin typing!</w:t>
          </w:r>
        </w:p>
      </w:sdtContent>
    </w:sdt>
    <w:p w14:paraId="6ECD2D24" w14:textId="42A45687" w:rsidR="00C8765D" w:rsidRPr="008A73A6" w:rsidRDefault="001807E2" w:rsidP="008A73A6">
      <w:pPr>
        <w:rPr>
          <w:sz w:val="32"/>
          <w:szCs w:val="32"/>
        </w:rPr>
      </w:pPr>
      <w:r>
        <w:rPr>
          <w:noProof/>
        </w:rPr>
        <mc:AlternateContent>
          <mc:Choice Requires="wps">
            <w:drawing>
              <wp:anchor distT="0" distB="0" distL="114300" distR="114300" simplePos="0" relativeHeight="251665408" behindDoc="0" locked="0" layoutInCell="1" allowOverlap="1" wp14:anchorId="628C52E4" wp14:editId="1917F870">
                <wp:simplePos x="0" y="0"/>
                <wp:positionH relativeFrom="margin">
                  <wp:align>center</wp:align>
                </wp:positionH>
                <wp:positionV relativeFrom="paragraph">
                  <wp:posOffset>1358900</wp:posOffset>
                </wp:positionV>
                <wp:extent cx="1400176" cy="344970"/>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400176" cy="344970"/>
                        </a:xfrm>
                        <a:prstGeom prst="rect">
                          <a:avLst/>
                        </a:prstGeom>
                        <a:blipFill dpi="0" rotWithShape="1">
                          <a:blip r:embed="rId1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4228C1" id="Rectangle 1" o:spid="_x0000_s1026" style="position:absolute;margin-left:0;margin-top:107pt;width:110.25pt;height:27.1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" stroked="f" strokeweight="2pt">
                <v:fill r:id="rId11" o:title="" recolor="t" rotate="t" type="frame"/>
                <w10:wrap anchorx="margin"/>
              </v:rect>
            </w:pict>
          </mc:Fallback>
        </mc:AlternateContent>
      </w:r>
      <w:r w:rsidR="008A73A6" w:rsidRPr="00F41EFE">
        <w:rPr>
          <w:noProof/>
        </w:rPr>
        <mc:AlternateContent>
          <mc:Choice Requires="wpg">
            <w:drawing>
              <wp:anchor distT="0" distB="0" distL="114300" distR="114300" simplePos="0" relativeHeight="251663360" behindDoc="0" locked="0" layoutInCell="1" allowOverlap="1" wp14:anchorId="6F9300B7" wp14:editId="18568A19">
                <wp:simplePos x="0" y="0"/>
                <wp:positionH relativeFrom="page">
                  <wp:posOffset>-104775</wp:posOffset>
                </wp:positionH>
                <wp:positionV relativeFrom="page">
                  <wp:posOffset>9930108</wp:posOffset>
                </wp:positionV>
                <wp:extent cx="7790815" cy="1144291"/>
                <wp:effectExtent l="0" t="0" r="635" b="0"/>
                <wp:wrapNone/>
                <wp:docPr id="1585832518" name="Group 403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rot="10800000" flipH="1">
                          <a:off x="0" y="0"/>
                          <a:ext cx="7790815" cy="1144291"/>
                          <a:chOff x="0" y="-209744"/>
                          <a:chExt cx="7791434" cy="1368731"/>
                        </a:xfrm>
                      </wpg:grpSpPr>
                      <wps:wsp>
                        <wps:cNvPr id="400195552" name="Freeform 23"/>
                        <wps:cNvSpPr>
                          <a:spLocks/>
                        </wps:cNvSpPr>
                        <wps:spPr bwMode="auto">
                          <a:xfrm rot="10800000">
                            <a:off x="4991255" y="0"/>
                            <a:ext cx="1209745" cy="689470"/>
                          </a:xfrm>
                          <a:custGeom>
                            <a:avLst/>
                            <a:gdLst>
                              <a:gd name="T0" fmla="*/ 286 w 286"/>
                              <a:gd name="T1" fmla="*/ 163 h 163"/>
                              <a:gd name="T2" fmla="*/ 197 w 286"/>
                              <a:gd name="T3" fmla="*/ 0 h 163"/>
                              <a:gd name="T4" fmla="*/ 0 w 286"/>
                              <a:gd name="T5" fmla="*/ 163 h 163"/>
                              <a:gd name="T6" fmla="*/ 286 w 286"/>
                              <a:gd name="T7" fmla="*/ 163 h 163"/>
                            </a:gdLst>
                            <a:ahLst/>
                            <a:cxnLst>
                              <a:cxn ang="0">
                                <a:pos x="T0" y="T1"/>
                              </a:cxn>
                              <a:cxn ang="0">
                                <a:pos x="T2" y="T3"/>
                              </a:cxn>
                              <a:cxn ang="0">
                                <a:pos x="T4" y="T5"/>
                              </a:cxn>
                              <a:cxn ang="0">
                                <a:pos x="T6" y="T7"/>
                              </a:cxn>
                            </a:cxnLst>
                            <a:rect l="0" t="0" r="r" b="b"/>
                            <a:pathLst>
                              <a:path w="286" h="163">
                                <a:moveTo>
                                  <a:pt x="286" y="163"/>
                                </a:moveTo>
                                <a:lnTo>
                                  <a:pt x="197" y="0"/>
                                </a:lnTo>
                                <a:lnTo>
                                  <a:pt x="0" y="163"/>
                                </a:lnTo>
                                <a:lnTo>
                                  <a:pt x="286" y="163"/>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59114023" name="Freeform 26"/>
                        <wps:cNvSpPr>
                          <a:spLocks/>
                        </wps:cNvSpPr>
                        <wps:spPr bwMode="auto">
                          <a:xfrm rot="10800000">
                            <a:off x="6920079" y="372230"/>
                            <a:ext cx="871355" cy="439907"/>
                          </a:xfrm>
                          <a:custGeom>
                            <a:avLst/>
                            <a:gdLst>
                              <a:gd name="T0" fmla="*/ 78 w 206"/>
                              <a:gd name="T1" fmla="*/ 0 h 104"/>
                              <a:gd name="T2" fmla="*/ 0 w 206"/>
                              <a:gd name="T3" fmla="*/ 69 h 104"/>
                              <a:gd name="T4" fmla="*/ 0 w 206"/>
                              <a:gd name="T5" fmla="*/ 104 h 104"/>
                              <a:gd name="T6" fmla="*/ 206 w 206"/>
                              <a:gd name="T7" fmla="*/ 14 h 104"/>
                              <a:gd name="T8" fmla="*/ 78 w 206"/>
                              <a:gd name="T9" fmla="*/ 0 h 104"/>
                            </a:gdLst>
                            <a:ahLst/>
                            <a:cxnLst>
                              <a:cxn ang="0">
                                <a:pos x="T0" y="T1"/>
                              </a:cxn>
                              <a:cxn ang="0">
                                <a:pos x="T2" y="T3"/>
                              </a:cxn>
                              <a:cxn ang="0">
                                <a:pos x="T4" y="T5"/>
                              </a:cxn>
                              <a:cxn ang="0">
                                <a:pos x="T6" y="T7"/>
                              </a:cxn>
                              <a:cxn ang="0">
                                <a:pos x="T8" y="T9"/>
                              </a:cxn>
                            </a:cxnLst>
                            <a:rect l="0" t="0" r="r" b="b"/>
                            <a:pathLst>
                              <a:path w="206" h="104">
                                <a:moveTo>
                                  <a:pt x="78" y="0"/>
                                </a:moveTo>
                                <a:lnTo>
                                  <a:pt x="0" y="69"/>
                                </a:lnTo>
                                <a:lnTo>
                                  <a:pt x="0" y="104"/>
                                </a:lnTo>
                                <a:lnTo>
                                  <a:pt x="206" y="14"/>
                                </a:lnTo>
                                <a:lnTo>
                                  <a:pt x="78"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88716437" name="Freeform 28"/>
                        <wps:cNvSpPr>
                          <a:spLocks/>
                        </wps:cNvSpPr>
                        <wps:spPr bwMode="auto">
                          <a:xfrm rot="10800000">
                            <a:off x="7461504" y="520275"/>
                            <a:ext cx="329930" cy="321471"/>
                          </a:xfrm>
                          <a:custGeom>
                            <a:avLst/>
                            <a:gdLst>
                              <a:gd name="T0" fmla="*/ 0 w 78"/>
                              <a:gd name="T1" fmla="*/ 0 h 76"/>
                              <a:gd name="T2" fmla="*/ 0 w 78"/>
                              <a:gd name="T3" fmla="*/ 76 h 76"/>
                              <a:gd name="T4" fmla="*/ 78 w 78"/>
                              <a:gd name="T5" fmla="*/ 7 h 76"/>
                              <a:gd name="T6" fmla="*/ 0 w 78"/>
                              <a:gd name="T7" fmla="*/ 0 h 76"/>
                            </a:gdLst>
                            <a:ahLst/>
                            <a:cxnLst>
                              <a:cxn ang="0">
                                <a:pos x="T0" y="T1"/>
                              </a:cxn>
                              <a:cxn ang="0">
                                <a:pos x="T2" y="T3"/>
                              </a:cxn>
                              <a:cxn ang="0">
                                <a:pos x="T4" y="T5"/>
                              </a:cxn>
                              <a:cxn ang="0">
                                <a:pos x="T6" y="T7"/>
                              </a:cxn>
                            </a:cxnLst>
                            <a:rect l="0" t="0" r="r" b="b"/>
                            <a:pathLst>
                              <a:path w="78" h="76">
                                <a:moveTo>
                                  <a:pt x="0" y="0"/>
                                </a:moveTo>
                                <a:lnTo>
                                  <a:pt x="0" y="76"/>
                                </a:lnTo>
                                <a:lnTo>
                                  <a:pt x="78" y="7"/>
                                </a:lnTo>
                                <a:lnTo>
                                  <a:pt x="0" y="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92344614" name="Freeform 29"/>
                        <wps:cNvSpPr>
                          <a:spLocks/>
                        </wps:cNvSpPr>
                        <wps:spPr bwMode="auto">
                          <a:xfrm rot="10800000">
                            <a:off x="4153739" y="0"/>
                            <a:ext cx="1213975" cy="689470"/>
                          </a:xfrm>
                          <a:custGeom>
                            <a:avLst/>
                            <a:gdLst>
                              <a:gd name="T0" fmla="*/ 249 w 287"/>
                              <a:gd name="T1" fmla="*/ 142 h 163"/>
                              <a:gd name="T2" fmla="*/ 199 w 287"/>
                              <a:gd name="T3" fmla="*/ 116 h 163"/>
                              <a:gd name="T4" fmla="*/ 0 w 287"/>
                              <a:gd name="T5" fmla="*/ 0 h 163"/>
                              <a:gd name="T6" fmla="*/ 89 w 287"/>
                              <a:gd name="T7" fmla="*/ 163 h 163"/>
                              <a:gd name="T8" fmla="*/ 230 w 287"/>
                              <a:gd name="T9" fmla="*/ 163 h 163"/>
                              <a:gd name="T10" fmla="*/ 287 w 287"/>
                              <a:gd name="T11" fmla="*/ 163 h 163"/>
                              <a:gd name="T12" fmla="*/ 249 w 287"/>
                              <a:gd name="T13" fmla="*/ 142 h 163"/>
                            </a:gdLst>
                            <a:ahLst/>
                            <a:cxnLst>
                              <a:cxn ang="0">
                                <a:pos x="T0" y="T1"/>
                              </a:cxn>
                              <a:cxn ang="0">
                                <a:pos x="T2" y="T3"/>
                              </a:cxn>
                              <a:cxn ang="0">
                                <a:pos x="T4" y="T5"/>
                              </a:cxn>
                              <a:cxn ang="0">
                                <a:pos x="T6" y="T7"/>
                              </a:cxn>
                              <a:cxn ang="0">
                                <a:pos x="T8" y="T9"/>
                              </a:cxn>
                              <a:cxn ang="0">
                                <a:pos x="T10" y="T11"/>
                              </a:cxn>
                              <a:cxn ang="0">
                                <a:pos x="T12" y="T13"/>
                              </a:cxn>
                            </a:cxnLst>
                            <a:rect l="0" t="0" r="r" b="b"/>
                            <a:pathLst>
                              <a:path w="287" h="163">
                                <a:moveTo>
                                  <a:pt x="249" y="142"/>
                                </a:moveTo>
                                <a:lnTo>
                                  <a:pt x="199" y="116"/>
                                </a:lnTo>
                                <a:lnTo>
                                  <a:pt x="0" y="0"/>
                                </a:lnTo>
                                <a:lnTo>
                                  <a:pt x="89" y="163"/>
                                </a:lnTo>
                                <a:lnTo>
                                  <a:pt x="230" y="163"/>
                                </a:lnTo>
                                <a:lnTo>
                                  <a:pt x="287" y="163"/>
                                </a:lnTo>
                                <a:lnTo>
                                  <a:pt x="249" y="142"/>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04090568" name="Freeform 30"/>
                        <wps:cNvSpPr>
                          <a:spLocks/>
                        </wps:cNvSpPr>
                        <wps:spPr bwMode="auto">
                          <a:xfrm rot="10800000">
                            <a:off x="3540678" y="-209744"/>
                            <a:ext cx="1290113" cy="1070159"/>
                          </a:xfrm>
                          <a:custGeom>
                            <a:avLst/>
                            <a:gdLst>
                              <a:gd name="T0" fmla="*/ 305 w 305"/>
                              <a:gd name="T1" fmla="*/ 0 h 253"/>
                              <a:gd name="T2" fmla="*/ 0 w 305"/>
                              <a:gd name="T3" fmla="*/ 227 h 253"/>
                              <a:gd name="T4" fmla="*/ 50 w 305"/>
                              <a:gd name="T5" fmla="*/ 253 h 253"/>
                              <a:gd name="T6" fmla="*/ 305 w 305"/>
                              <a:gd name="T7" fmla="*/ 0 h 253"/>
                            </a:gdLst>
                            <a:ahLst/>
                            <a:cxnLst>
                              <a:cxn ang="0">
                                <a:pos x="T0" y="T1"/>
                              </a:cxn>
                              <a:cxn ang="0">
                                <a:pos x="T2" y="T3"/>
                              </a:cxn>
                              <a:cxn ang="0">
                                <a:pos x="T4" y="T5"/>
                              </a:cxn>
                              <a:cxn ang="0">
                                <a:pos x="T6" y="T7"/>
                              </a:cxn>
                            </a:cxnLst>
                            <a:rect l="0" t="0" r="r" b="b"/>
                            <a:pathLst>
                              <a:path w="305" h="253">
                                <a:moveTo>
                                  <a:pt x="305" y="0"/>
                                </a:moveTo>
                                <a:lnTo>
                                  <a:pt x="0" y="227"/>
                                </a:lnTo>
                                <a:lnTo>
                                  <a:pt x="50" y="253"/>
                                </a:lnTo>
                                <a:lnTo>
                                  <a:pt x="305" y="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73876183" name="Freeform 31"/>
                        <wps:cNvSpPr>
                          <a:spLocks/>
                        </wps:cNvSpPr>
                        <wps:spPr bwMode="auto">
                          <a:xfrm rot="10800000">
                            <a:off x="6201000" y="0"/>
                            <a:ext cx="587953" cy="198804"/>
                          </a:xfrm>
                          <a:custGeom>
                            <a:avLst/>
                            <a:gdLst>
                              <a:gd name="T0" fmla="*/ 0 w 139"/>
                              <a:gd name="T1" fmla="*/ 47 h 47"/>
                              <a:gd name="T2" fmla="*/ 139 w 139"/>
                              <a:gd name="T3" fmla="*/ 47 h 47"/>
                              <a:gd name="T4" fmla="*/ 94 w 139"/>
                              <a:gd name="T5" fmla="*/ 0 h 47"/>
                              <a:gd name="T6" fmla="*/ 0 w 139"/>
                              <a:gd name="T7" fmla="*/ 47 h 47"/>
                            </a:gdLst>
                            <a:ahLst/>
                            <a:cxnLst>
                              <a:cxn ang="0">
                                <a:pos x="T0" y="T1"/>
                              </a:cxn>
                              <a:cxn ang="0">
                                <a:pos x="T2" y="T3"/>
                              </a:cxn>
                              <a:cxn ang="0">
                                <a:pos x="T4" y="T5"/>
                              </a:cxn>
                              <a:cxn ang="0">
                                <a:pos x="T6" y="T7"/>
                              </a:cxn>
                            </a:cxnLst>
                            <a:rect l="0" t="0" r="r" b="b"/>
                            <a:pathLst>
                              <a:path w="139" h="47">
                                <a:moveTo>
                                  <a:pt x="0" y="47"/>
                                </a:moveTo>
                                <a:lnTo>
                                  <a:pt x="139" y="47"/>
                                </a:lnTo>
                                <a:lnTo>
                                  <a:pt x="94" y="0"/>
                                </a:lnTo>
                                <a:lnTo>
                                  <a:pt x="0" y="47"/>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58175230" name="Freeform 32"/>
                        <wps:cNvSpPr>
                          <a:spLocks/>
                        </wps:cNvSpPr>
                        <wps:spPr bwMode="auto">
                          <a:xfrm rot="10800000">
                            <a:off x="5367714" y="0"/>
                            <a:ext cx="1023630" cy="689470"/>
                          </a:xfrm>
                          <a:custGeom>
                            <a:avLst/>
                            <a:gdLst>
                              <a:gd name="T0" fmla="*/ 0 w 242"/>
                              <a:gd name="T1" fmla="*/ 116 h 163"/>
                              <a:gd name="T2" fmla="*/ 45 w 242"/>
                              <a:gd name="T3" fmla="*/ 163 h 163"/>
                              <a:gd name="T4" fmla="*/ 242 w 242"/>
                              <a:gd name="T5" fmla="*/ 0 h 163"/>
                              <a:gd name="T6" fmla="*/ 0 w 242"/>
                              <a:gd name="T7" fmla="*/ 116 h 163"/>
                            </a:gdLst>
                            <a:ahLst/>
                            <a:cxnLst>
                              <a:cxn ang="0">
                                <a:pos x="T0" y="T1"/>
                              </a:cxn>
                              <a:cxn ang="0">
                                <a:pos x="T2" y="T3"/>
                              </a:cxn>
                              <a:cxn ang="0">
                                <a:pos x="T4" y="T5"/>
                              </a:cxn>
                              <a:cxn ang="0">
                                <a:pos x="T6" y="T7"/>
                              </a:cxn>
                            </a:cxnLst>
                            <a:rect l="0" t="0" r="r" b="b"/>
                            <a:pathLst>
                              <a:path w="242" h="163">
                                <a:moveTo>
                                  <a:pt x="0" y="116"/>
                                </a:moveTo>
                                <a:lnTo>
                                  <a:pt x="45" y="163"/>
                                </a:lnTo>
                                <a:lnTo>
                                  <a:pt x="242" y="0"/>
                                </a:lnTo>
                                <a:lnTo>
                                  <a:pt x="0" y="116"/>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32567513" name="Freeform 33"/>
                        <wps:cNvSpPr>
                          <a:spLocks/>
                        </wps:cNvSpPr>
                        <wps:spPr bwMode="auto">
                          <a:xfrm rot="10800000">
                            <a:off x="5367714" y="198804"/>
                            <a:ext cx="1552365" cy="554114"/>
                          </a:xfrm>
                          <a:custGeom>
                            <a:avLst/>
                            <a:gdLst>
                              <a:gd name="T0" fmla="*/ 367 w 367"/>
                              <a:gd name="T1" fmla="*/ 15 h 131"/>
                              <a:gd name="T2" fmla="*/ 0 w 367"/>
                              <a:gd name="T3" fmla="*/ 0 h 131"/>
                              <a:gd name="T4" fmla="*/ 125 w 367"/>
                              <a:gd name="T5" fmla="*/ 131 h 131"/>
                              <a:gd name="T6" fmla="*/ 367 w 367"/>
                              <a:gd name="T7" fmla="*/ 15 h 131"/>
                            </a:gdLst>
                            <a:ahLst/>
                            <a:cxnLst>
                              <a:cxn ang="0">
                                <a:pos x="T0" y="T1"/>
                              </a:cxn>
                              <a:cxn ang="0">
                                <a:pos x="T2" y="T3"/>
                              </a:cxn>
                              <a:cxn ang="0">
                                <a:pos x="T4" y="T5"/>
                              </a:cxn>
                              <a:cxn ang="0">
                                <a:pos x="T6" y="T7"/>
                              </a:cxn>
                            </a:cxnLst>
                            <a:rect l="0" t="0" r="r" b="b"/>
                            <a:pathLst>
                              <a:path w="367" h="131">
                                <a:moveTo>
                                  <a:pt x="367" y="15"/>
                                </a:moveTo>
                                <a:lnTo>
                                  <a:pt x="0" y="0"/>
                                </a:lnTo>
                                <a:lnTo>
                                  <a:pt x="125" y="131"/>
                                </a:lnTo>
                                <a:lnTo>
                                  <a:pt x="367" y="15"/>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95436070" name="Freeform: Shape 1895436070"/>
                        <wps:cNvSpPr>
                          <a:spLocks/>
                        </wps:cNvSpPr>
                        <wps:spPr bwMode="auto">
                          <a:xfrm rot="10800000">
                            <a:off x="6920079" y="0"/>
                            <a:ext cx="871355" cy="752919"/>
                          </a:xfrm>
                          <a:custGeom>
                            <a:avLst/>
                            <a:gdLst>
                              <a:gd name="connsiteX0" fmla="*/ 319355 w 871355"/>
                              <a:gd name="connsiteY0" fmla="*/ 752919 h 752919"/>
                              <a:gd name="connsiteX1" fmla="*/ 0 w 871355"/>
                              <a:gd name="connsiteY1" fmla="*/ 752919 h 752919"/>
                              <a:gd name="connsiteX2" fmla="*/ 0 w 871355"/>
                              <a:gd name="connsiteY2" fmla="*/ 506772 h 752919"/>
                              <a:gd name="connsiteX3" fmla="*/ 0 w 871355"/>
                              <a:gd name="connsiteY3" fmla="*/ 424322 h 752919"/>
                              <a:gd name="connsiteX4" fmla="*/ 0 w 871355"/>
                              <a:gd name="connsiteY4" fmla="*/ 414528 h 752919"/>
                              <a:gd name="connsiteX5" fmla="*/ 0 w 871355"/>
                              <a:gd name="connsiteY5" fmla="*/ 383699 h 752919"/>
                              <a:gd name="connsiteX6" fmla="*/ 871355 w 871355"/>
                              <a:gd name="connsiteY6" fmla="*/ 0 h 752919"/>
                              <a:gd name="connsiteX7" fmla="*/ 341281 w 871355"/>
                              <a:gd name="connsiteY7" fmla="*/ 752918 h 752919"/>
                              <a:gd name="connsiteX8" fmla="*/ 329481 w 871355"/>
                              <a:gd name="connsiteY8" fmla="*/ 752918 h 752919"/>
                              <a:gd name="connsiteX9" fmla="*/ 319355 w 871355"/>
                              <a:gd name="connsiteY9" fmla="*/ 752918 h 7529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871355" h="752919">
                                <a:moveTo>
                                  <a:pt x="319355" y="752919"/>
                                </a:moveTo>
                                <a:lnTo>
                                  <a:pt x="0" y="752919"/>
                                </a:lnTo>
                                <a:lnTo>
                                  <a:pt x="0" y="506772"/>
                                </a:lnTo>
                                <a:cubicBezTo>
                                  <a:pt x="0" y="506772"/>
                                  <a:pt x="0" y="506772"/>
                                  <a:pt x="0" y="424322"/>
                                </a:cubicBezTo>
                                <a:lnTo>
                                  <a:pt x="0" y="414528"/>
                                </a:lnTo>
                                <a:lnTo>
                                  <a:pt x="0" y="383699"/>
                                </a:lnTo>
                                <a:lnTo>
                                  <a:pt x="871355" y="0"/>
                                </a:lnTo>
                                <a:cubicBezTo>
                                  <a:pt x="871355" y="0"/>
                                  <a:pt x="871355" y="0"/>
                                  <a:pt x="341281" y="752918"/>
                                </a:cubicBezTo>
                                <a:cubicBezTo>
                                  <a:pt x="341281" y="752918"/>
                                  <a:pt x="341281" y="752918"/>
                                  <a:pt x="329481" y="752918"/>
                                </a:cubicBezTo>
                                <a:lnTo>
                                  <a:pt x="319355" y="752918"/>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5198982" name="Freeform 35"/>
                        <wps:cNvSpPr>
                          <a:spLocks/>
                        </wps:cNvSpPr>
                        <wps:spPr bwMode="auto">
                          <a:xfrm rot="10800000">
                            <a:off x="6391345" y="0"/>
                            <a:ext cx="1057469" cy="752918"/>
                          </a:xfrm>
                          <a:custGeom>
                            <a:avLst/>
                            <a:gdLst>
                              <a:gd name="T0" fmla="*/ 125 w 250"/>
                              <a:gd name="T1" fmla="*/ 0 h 178"/>
                              <a:gd name="T2" fmla="*/ 0 w 250"/>
                              <a:gd name="T3" fmla="*/ 178 h 178"/>
                              <a:gd name="T4" fmla="*/ 156 w 250"/>
                              <a:gd name="T5" fmla="*/ 178 h 178"/>
                              <a:gd name="T6" fmla="*/ 250 w 250"/>
                              <a:gd name="T7" fmla="*/ 131 h 178"/>
                              <a:gd name="T8" fmla="*/ 125 w 250"/>
                              <a:gd name="T9" fmla="*/ 0 h 178"/>
                            </a:gdLst>
                            <a:ahLst/>
                            <a:cxnLst>
                              <a:cxn ang="0">
                                <a:pos x="T0" y="T1"/>
                              </a:cxn>
                              <a:cxn ang="0">
                                <a:pos x="T2" y="T3"/>
                              </a:cxn>
                              <a:cxn ang="0">
                                <a:pos x="T4" y="T5"/>
                              </a:cxn>
                              <a:cxn ang="0">
                                <a:pos x="T6" y="T7"/>
                              </a:cxn>
                              <a:cxn ang="0">
                                <a:pos x="T8" y="T9"/>
                              </a:cxn>
                            </a:cxnLst>
                            <a:rect l="0" t="0" r="r" b="b"/>
                            <a:pathLst>
                              <a:path w="250" h="178">
                                <a:moveTo>
                                  <a:pt x="125" y="0"/>
                                </a:moveTo>
                                <a:lnTo>
                                  <a:pt x="0" y="178"/>
                                </a:lnTo>
                                <a:lnTo>
                                  <a:pt x="156" y="178"/>
                                </a:lnTo>
                                <a:lnTo>
                                  <a:pt x="250" y="131"/>
                                </a:lnTo>
                                <a:lnTo>
                                  <a:pt x="125"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57875389" name="Freeform 36"/>
                        <wps:cNvSpPr>
                          <a:spLocks/>
                        </wps:cNvSpPr>
                        <wps:spPr bwMode="auto">
                          <a:xfrm rot="10800000">
                            <a:off x="3235856" y="1"/>
                            <a:ext cx="1078619" cy="1158986"/>
                          </a:xfrm>
                          <a:custGeom>
                            <a:avLst/>
                            <a:gdLst>
                              <a:gd name="T0" fmla="*/ 0 w 255"/>
                              <a:gd name="T1" fmla="*/ 253 h 274"/>
                              <a:gd name="T2" fmla="*/ 38 w 255"/>
                              <a:gd name="T3" fmla="*/ 274 h 274"/>
                              <a:gd name="T4" fmla="*/ 165 w 255"/>
                              <a:gd name="T5" fmla="*/ 274 h 274"/>
                              <a:gd name="T6" fmla="*/ 255 w 255"/>
                              <a:gd name="T7" fmla="*/ 0 h 274"/>
                              <a:gd name="T8" fmla="*/ 0 w 255"/>
                              <a:gd name="T9" fmla="*/ 253 h 274"/>
                            </a:gdLst>
                            <a:ahLst/>
                            <a:cxnLst>
                              <a:cxn ang="0">
                                <a:pos x="T0" y="T1"/>
                              </a:cxn>
                              <a:cxn ang="0">
                                <a:pos x="T2" y="T3"/>
                              </a:cxn>
                              <a:cxn ang="0">
                                <a:pos x="T4" y="T5"/>
                              </a:cxn>
                              <a:cxn ang="0">
                                <a:pos x="T6" y="T7"/>
                              </a:cxn>
                              <a:cxn ang="0">
                                <a:pos x="T8" y="T9"/>
                              </a:cxn>
                            </a:cxnLst>
                            <a:rect l="0" t="0" r="r" b="b"/>
                            <a:pathLst>
                              <a:path w="255" h="274">
                                <a:moveTo>
                                  <a:pt x="0" y="253"/>
                                </a:moveTo>
                                <a:lnTo>
                                  <a:pt x="38" y="274"/>
                                </a:lnTo>
                                <a:lnTo>
                                  <a:pt x="165" y="274"/>
                                </a:lnTo>
                                <a:lnTo>
                                  <a:pt x="255" y="0"/>
                                </a:lnTo>
                                <a:lnTo>
                                  <a:pt x="0" y="253"/>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8087938" name="Freeform 41"/>
                        <wps:cNvSpPr>
                          <a:spLocks/>
                        </wps:cNvSpPr>
                        <wps:spPr bwMode="auto">
                          <a:xfrm rot="10800000">
                            <a:off x="3032822" y="0"/>
                            <a:ext cx="583723" cy="372229"/>
                          </a:xfrm>
                          <a:custGeom>
                            <a:avLst/>
                            <a:gdLst>
                              <a:gd name="T0" fmla="*/ 123 w 138"/>
                              <a:gd name="T1" fmla="*/ 0 h 88"/>
                              <a:gd name="T2" fmla="*/ 0 w 138"/>
                              <a:gd name="T3" fmla="*/ 88 h 88"/>
                              <a:gd name="T4" fmla="*/ 138 w 138"/>
                              <a:gd name="T5" fmla="*/ 88 h 88"/>
                              <a:gd name="T6" fmla="*/ 123 w 138"/>
                              <a:gd name="T7" fmla="*/ 0 h 88"/>
                            </a:gdLst>
                            <a:ahLst/>
                            <a:cxnLst>
                              <a:cxn ang="0">
                                <a:pos x="T0" y="T1"/>
                              </a:cxn>
                              <a:cxn ang="0">
                                <a:pos x="T2" y="T3"/>
                              </a:cxn>
                              <a:cxn ang="0">
                                <a:pos x="T4" y="T5"/>
                              </a:cxn>
                              <a:cxn ang="0">
                                <a:pos x="T6" y="T7"/>
                              </a:cxn>
                            </a:cxnLst>
                            <a:rect l="0" t="0" r="r" b="b"/>
                            <a:pathLst>
                              <a:path w="138" h="88">
                                <a:moveTo>
                                  <a:pt x="123" y="0"/>
                                </a:moveTo>
                                <a:lnTo>
                                  <a:pt x="0" y="88"/>
                                </a:lnTo>
                                <a:lnTo>
                                  <a:pt x="138" y="88"/>
                                </a:lnTo>
                                <a:lnTo>
                                  <a:pt x="123"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08633994" name="Freeform 42"/>
                        <wps:cNvSpPr>
                          <a:spLocks/>
                        </wps:cNvSpPr>
                        <wps:spPr bwMode="auto">
                          <a:xfrm rot="10800000">
                            <a:off x="3096270" y="1"/>
                            <a:ext cx="520275" cy="1158986"/>
                          </a:xfrm>
                          <a:custGeom>
                            <a:avLst/>
                            <a:gdLst>
                              <a:gd name="T0" fmla="*/ 90 w 123"/>
                              <a:gd name="T1" fmla="*/ 0 h 274"/>
                              <a:gd name="T2" fmla="*/ 0 w 123"/>
                              <a:gd name="T3" fmla="*/ 274 h 274"/>
                              <a:gd name="T4" fmla="*/ 123 w 123"/>
                              <a:gd name="T5" fmla="*/ 186 h 274"/>
                              <a:gd name="T6" fmla="*/ 90 w 123"/>
                              <a:gd name="T7" fmla="*/ 0 h 274"/>
                            </a:gdLst>
                            <a:ahLst/>
                            <a:cxnLst>
                              <a:cxn ang="0">
                                <a:pos x="T0" y="T1"/>
                              </a:cxn>
                              <a:cxn ang="0">
                                <a:pos x="T2" y="T3"/>
                              </a:cxn>
                              <a:cxn ang="0">
                                <a:pos x="T4" y="T5"/>
                              </a:cxn>
                              <a:cxn ang="0">
                                <a:pos x="T6" y="T7"/>
                              </a:cxn>
                            </a:cxnLst>
                            <a:rect l="0" t="0" r="r" b="b"/>
                            <a:pathLst>
                              <a:path w="123" h="274">
                                <a:moveTo>
                                  <a:pt x="90" y="0"/>
                                </a:moveTo>
                                <a:lnTo>
                                  <a:pt x="0" y="274"/>
                                </a:lnTo>
                                <a:lnTo>
                                  <a:pt x="123" y="186"/>
                                </a:lnTo>
                                <a:lnTo>
                                  <a:pt x="90" y="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80560005" name="Freeform 43"/>
                        <wps:cNvSpPr>
                          <a:spLocks/>
                        </wps:cNvSpPr>
                        <wps:spPr bwMode="auto">
                          <a:xfrm rot="10800000">
                            <a:off x="1268963" y="406068"/>
                            <a:ext cx="1015171" cy="528735"/>
                          </a:xfrm>
                          <a:custGeom>
                            <a:avLst/>
                            <a:gdLst>
                              <a:gd name="T0" fmla="*/ 240 w 240"/>
                              <a:gd name="T1" fmla="*/ 58 h 125"/>
                              <a:gd name="T2" fmla="*/ 69 w 240"/>
                              <a:gd name="T3" fmla="*/ 15 h 125"/>
                              <a:gd name="T4" fmla="*/ 0 w 240"/>
                              <a:gd name="T5" fmla="*/ 0 h 125"/>
                              <a:gd name="T6" fmla="*/ 204 w 240"/>
                              <a:gd name="T7" fmla="*/ 125 h 125"/>
                              <a:gd name="T8" fmla="*/ 240 w 240"/>
                              <a:gd name="T9" fmla="*/ 58 h 125"/>
                            </a:gdLst>
                            <a:ahLst/>
                            <a:cxnLst>
                              <a:cxn ang="0">
                                <a:pos x="T0" y="T1"/>
                              </a:cxn>
                              <a:cxn ang="0">
                                <a:pos x="T2" y="T3"/>
                              </a:cxn>
                              <a:cxn ang="0">
                                <a:pos x="T4" y="T5"/>
                              </a:cxn>
                              <a:cxn ang="0">
                                <a:pos x="T6" y="T7"/>
                              </a:cxn>
                              <a:cxn ang="0">
                                <a:pos x="T8" y="T9"/>
                              </a:cxn>
                            </a:cxnLst>
                            <a:rect l="0" t="0" r="r" b="b"/>
                            <a:pathLst>
                              <a:path w="240" h="125">
                                <a:moveTo>
                                  <a:pt x="240" y="58"/>
                                </a:moveTo>
                                <a:lnTo>
                                  <a:pt x="69" y="15"/>
                                </a:lnTo>
                                <a:lnTo>
                                  <a:pt x="0" y="0"/>
                                </a:lnTo>
                                <a:lnTo>
                                  <a:pt x="204" y="125"/>
                                </a:lnTo>
                                <a:lnTo>
                                  <a:pt x="240" y="58"/>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03704402" name="Freeform: Shape 1903704402"/>
                        <wps:cNvSpPr>
                          <a:spLocks/>
                        </wps:cNvSpPr>
                        <wps:spPr bwMode="auto">
                          <a:xfrm rot="10800000">
                            <a:off x="0" y="0"/>
                            <a:ext cx="1421239" cy="689471"/>
                          </a:xfrm>
                          <a:custGeom>
                            <a:avLst/>
                            <a:gdLst>
                              <a:gd name="connsiteX0" fmla="*/ 1421239 w 1421239"/>
                              <a:gd name="connsiteY0" fmla="*/ 689471 h 689471"/>
                              <a:gd name="connsiteX1" fmla="*/ 829055 w 1421239"/>
                              <a:gd name="connsiteY1" fmla="*/ 689471 h 689471"/>
                              <a:gd name="connsiteX2" fmla="*/ 829055 w 1421239"/>
                              <a:gd name="connsiteY2" fmla="*/ 689470 h 689471"/>
                              <a:gd name="connsiteX3" fmla="*/ 659861 w 1421239"/>
                              <a:gd name="connsiteY3" fmla="*/ 689470 h 689471"/>
                              <a:gd name="connsiteX4" fmla="*/ 0 w 1421239"/>
                              <a:gd name="connsiteY4" fmla="*/ 283046 h 689471"/>
                              <a:gd name="connsiteX5" fmla="*/ 152276 w 1421239"/>
                              <a:gd name="connsiteY5" fmla="*/ 0 h 689471"/>
                              <a:gd name="connsiteX6" fmla="*/ 1304649 w 1421239"/>
                              <a:gd name="connsiteY6" fmla="*/ 283403 h 689471"/>
                              <a:gd name="connsiteX7" fmla="*/ 1421239 w 1421239"/>
                              <a:gd name="connsiteY7" fmla="*/ 283403 h 689471"/>
                              <a:gd name="connsiteX8" fmla="*/ 1421239 w 1421239"/>
                              <a:gd name="connsiteY8" fmla="*/ 312076 h 689471"/>
                              <a:gd name="connsiteX9" fmla="*/ 1421239 w 1421239"/>
                              <a:gd name="connsiteY9" fmla="*/ 442712 h 689471"/>
                              <a:gd name="connsiteX10" fmla="*/ 1421239 w 1421239"/>
                              <a:gd name="connsiteY10" fmla="*/ 464485 h 6894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421239" h="689471">
                                <a:moveTo>
                                  <a:pt x="1421239" y="689471"/>
                                </a:moveTo>
                                <a:lnTo>
                                  <a:pt x="829055" y="689471"/>
                                </a:lnTo>
                                <a:lnTo>
                                  <a:pt x="829055" y="689470"/>
                                </a:lnTo>
                                <a:lnTo>
                                  <a:pt x="659861" y="689470"/>
                                </a:lnTo>
                                <a:cubicBezTo>
                                  <a:pt x="659861" y="689470"/>
                                  <a:pt x="659861" y="689470"/>
                                  <a:pt x="0" y="283046"/>
                                </a:cubicBezTo>
                                <a:cubicBezTo>
                                  <a:pt x="0" y="283046"/>
                                  <a:pt x="0" y="283046"/>
                                  <a:pt x="152276" y="0"/>
                                </a:cubicBezTo>
                                <a:lnTo>
                                  <a:pt x="1304649" y="283403"/>
                                </a:lnTo>
                                <a:lnTo>
                                  <a:pt x="1421239" y="283403"/>
                                </a:lnTo>
                                <a:lnTo>
                                  <a:pt x="1421239" y="312076"/>
                                </a:lnTo>
                                <a:cubicBezTo>
                                  <a:pt x="1421239" y="312076"/>
                                  <a:pt x="1421239" y="312076"/>
                                  <a:pt x="1421239" y="442712"/>
                                </a:cubicBezTo>
                                <a:cubicBezTo>
                                  <a:pt x="1421239" y="449970"/>
                                  <a:pt x="1421239" y="457227"/>
                                  <a:pt x="1421239" y="464485"/>
                                </a:cubicBez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1472391337" name="Freeform 45"/>
                        <wps:cNvSpPr>
                          <a:spLocks/>
                        </wps:cNvSpPr>
                        <wps:spPr bwMode="auto">
                          <a:xfrm rot="10800000">
                            <a:off x="761377" y="0"/>
                            <a:ext cx="875585" cy="406068"/>
                          </a:xfrm>
                          <a:custGeom>
                            <a:avLst/>
                            <a:gdLst>
                              <a:gd name="T0" fmla="*/ 0 w 207"/>
                              <a:gd name="T1" fmla="*/ 96 h 96"/>
                              <a:gd name="T2" fmla="*/ 207 w 207"/>
                              <a:gd name="T3" fmla="*/ 96 h 96"/>
                              <a:gd name="T4" fmla="*/ 51 w 207"/>
                              <a:gd name="T5" fmla="*/ 0 h 96"/>
                              <a:gd name="T6" fmla="*/ 0 w 207"/>
                              <a:gd name="T7" fmla="*/ 96 h 96"/>
                            </a:gdLst>
                            <a:ahLst/>
                            <a:cxnLst>
                              <a:cxn ang="0">
                                <a:pos x="T0" y="T1"/>
                              </a:cxn>
                              <a:cxn ang="0">
                                <a:pos x="T2" y="T3"/>
                              </a:cxn>
                              <a:cxn ang="0">
                                <a:pos x="T4" y="T5"/>
                              </a:cxn>
                              <a:cxn ang="0">
                                <a:pos x="T6" y="T7"/>
                              </a:cxn>
                            </a:cxnLst>
                            <a:rect l="0" t="0" r="r" b="b"/>
                            <a:pathLst>
                              <a:path w="207" h="96">
                                <a:moveTo>
                                  <a:pt x="0" y="96"/>
                                </a:moveTo>
                                <a:lnTo>
                                  <a:pt x="207" y="96"/>
                                </a:lnTo>
                                <a:lnTo>
                                  <a:pt x="51" y="0"/>
                                </a:lnTo>
                                <a:lnTo>
                                  <a:pt x="0" y="96"/>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26732898" name="Freeform 47"/>
                        <wps:cNvSpPr>
                          <a:spLocks/>
                        </wps:cNvSpPr>
                        <wps:spPr bwMode="auto">
                          <a:xfrm rot="10800000">
                            <a:off x="2546386" y="372230"/>
                            <a:ext cx="689470" cy="786757"/>
                          </a:xfrm>
                          <a:custGeom>
                            <a:avLst/>
                            <a:gdLst>
                              <a:gd name="T0" fmla="*/ 0 w 163"/>
                              <a:gd name="T1" fmla="*/ 0 h 186"/>
                              <a:gd name="T2" fmla="*/ 33 w 163"/>
                              <a:gd name="T3" fmla="*/ 186 h 186"/>
                              <a:gd name="T4" fmla="*/ 163 w 163"/>
                              <a:gd name="T5" fmla="*/ 96 h 186"/>
                              <a:gd name="T6" fmla="*/ 0 w 163"/>
                              <a:gd name="T7" fmla="*/ 0 h 186"/>
                            </a:gdLst>
                            <a:ahLst/>
                            <a:cxnLst>
                              <a:cxn ang="0">
                                <a:pos x="T0" y="T1"/>
                              </a:cxn>
                              <a:cxn ang="0">
                                <a:pos x="T2" y="T3"/>
                              </a:cxn>
                              <a:cxn ang="0">
                                <a:pos x="T4" y="T5"/>
                              </a:cxn>
                              <a:cxn ang="0">
                                <a:pos x="T6" y="T7"/>
                              </a:cxn>
                            </a:cxnLst>
                            <a:rect l="0" t="0" r="r" b="b"/>
                            <a:pathLst>
                              <a:path w="163" h="186">
                                <a:moveTo>
                                  <a:pt x="0" y="0"/>
                                </a:moveTo>
                                <a:lnTo>
                                  <a:pt x="33" y="186"/>
                                </a:lnTo>
                                <a:lnTo>
                                  <a:pt x="163" y="96"/>
                                </a:lnTo>
                                <a:lnTo>
                                  <a:pt x="0"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98459717" name="Freeform 48"/>
                        <wps:cNvSpPr>
                          <a:spLocks/>
                        </wps:cNvSpPr>
                        <wps:spPr bwMode="auto">
                          <a:xfrm rot="10800000">
                            <a:off x="1543905" y="0"/>
                            <a:ext cx="1552365" cy="752918"/>
                          </a:xfrm>
                          <a:custGeom>
                            <a:avLst/>
                            <a:gdLst>
                              <a:gd name="T0" fmla="*/ 0 w 367"/>
                              <a:gd name="T1" fmla="*/ 90 h 178"/>
                              <a:gd name="T2" fmla="*/ 15 w 367"/>
                              <a:gd name="T3" fmla="*/ 178 h 178"/>
                              <a:gd name="T4" fmla="*/ 345 w 367"/>
                              <a:gd name="T5" fmla="*/ 178 h 178"/>
                              <a:gd name="T6" fmla="*/ 367 w 367"/>
                              <a:gd name="T7" fmla="*/ 138 h 178"/>
                              <a:gd name="T8" fmla="*/ 130 w 367"/>
                              <a:gd name="T9" fmla="*/ 0 h 178"/>
                              <a:gd name="T10" fmla="*/ 0 w 367"/>
                              <a:gd name="T11" fmla="*/ 90 h 178"/>
                            </a:gdLst>
                            <a:ahLst/>
                            <a:cxnLst>
                              <a:cxn ang="0">
                                <a:pos x="T0" y="T1"/>
                              </a:cxn>
                              <a:cxn ang="0">
                                <a:pos x="T2" y="T3"/>
                              </a:cxn>
                              <a:cxn ang="0">
                                <a:pos x="T4" y="T5"/>
                              </a:cxn>
                              <a:cxn ang="0">
                                <a:pos x="T6" y="T7"/>
                              </a:cxn>
                              <a:cxn ang="0">
                                <a:pos x="T8" y="T9"/>
                              </a:cxn>
                              <a:cxn ang="0">
                                <a:pos x="T10" y="T11"/>
                              </a:cxn>
                            </a:cxnLst>
                            <a:rect l="0" t="0" r="r" b="b"/>
                            <a:pathLst>
                              <a:path w="367" h="178">
                                <a:moveTo>
                                  <a:pt x="0" y="90"/>
                                </a:moveTo>
                                <a:lnTo>
                                  <a:pt x="15" y="178"/>
                                </a:lnTo>
                                <a:lnTo>
                                  <a:pt x="345" y="178"/>
                                </a:lnTo>
                                <a:lnTo>
                                  <a:pt x="367" y="138"/>
                                </a:lnTo>
                                <a:lnTo>
                                  <a:pt x="130" y="0"/>
                                </a:lnTo>
                                <a:lnTo>
                                  <a:pt x="0" y="9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0162679" name="Freeform 49"/>
                        <wps:cNvSpPr>
                          <a:spLocks/>
                        </wps:cNvSpPr>
                        <wps:spPr bwMode="auto">
                          <a:xfrm rot="10800000">
                            <a:off x="1421239" y="169195"/>
                            <a:ext cx="1125147" cy="765608"/>
                          </a:xfrm>
                          <a:custGeom>
                            <a:avLst/>
                            <a:gdLst>
                              <a:gd name="T0" fmla="*/ 62 w 266"/>
                              <a:gd name="T1" fmla="*/ 0 h 181"/>
                              <a:gd name="T2" fmla="*/ 0 w 266"/>
                              <a:gd name="T3" fmla="*/ 43 h 181"/>
                              <a:gd name="T4" fmla="*/ 237 w 266"/>
                              <a:gd name="T5" fmla="*/ 181 h 181"/>
                              <a:gd name="T6" fmla="*/ 266 w 266"/>
                              <a:gd name="T7" fmla="*/ 125 h 181"/>
                              <a:gd name="T8" fmla="*/ 62 w 266"/>
                              <a:gd name="T9" fmla="*/ 0 h 181"/>
                            </a:gdLst>
                            <a:ahLst/>
                            <a:cxnLst>
                              <a:cxn ang="0">
                                <a:pos x="T0" y="T1"/>
                              </a:cxn>
                              <a:cxn ang="0">
                                <a:pos x="T2" y="T3"/>
                              </a:cxn>
                              <a:cxn ang="0">
                                <a:pos x="T4" y="T5"/>
                              </a:cxn>
                              <a:cxn ang="0">
                                <a:pos x="T6" y="T7"/>
                              </a:cxn>
                              <a:cxn ang="0">
                                <a:pos x="T8" y="T9"/>
                              </a:cxn>
                            </a:cxnLst>
                            <a:rect l="0" t="0" r="r" b="b"/>
                            <a:pathLst>
                              <a:path w="266" h="181">
                                <a:moveTo>
                                  <a:pt x="62" y="0"/>
                                </a:moveTo>
                                <a:lnTo>
                                  <a:pt x="0" y="43"/>
                                </a:lnTo>
                                <a:lnTo>
                                  <a:pt x="237" y="181"/>
                                </a:lnTo>
                                <a:lnTo>
                                  <a:pt x="266" y="125"/>
                                </a:lnTo>
                                <a:lnTo>
                                  <a:pt x="62"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73B343A" id="Group 4038" o:spid="_x0000_s1026" alt="&quot;&quot;" style="position:absolute;margin-left:-8.25pt;margin-top:781.9pt;width:613.45pt;height:90.1pt;rotation:180;flip:x;z-index:251663360;mso-position-horizontal-relative:page;mso-position-vertical-relative:page" coordorigin=",-2097" coordsize="77914,13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">
                <v:shape id="Freeform 23" o:spid="_x0000_s1027" style="position:absolute;left:49912;width:12098;height:6894;rotation:180;visibility:visible;mso-wrap-style:square;v-text-anchor:top" coordsize="28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" path="m286,163l197,,,163r286,xe" fillcolor="#0070c0" stroked="f">
                  <v:path arrowok="t" o:connecttype="custom" o:connectlocs="1209745,689470;833286,0;0,689470;1209745,689470" o:connectangles="0,0,0,0"/>
                </v:shape>
                <v:shape id="Freeform 26" o:spid="_x0000_s1028" style="position:absolute;left:69200;top:3722;width:8714;height:4399;rotation:180;visibility:visible;mso-wrap-style:square;v-text-anchor:top" coordsize="20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" path="m78,l,69r,35l206,14,78,xe" fillcolor="black [3213]" stroked="f">
                  <v:path arrowok="t" o:connecttype="custom" o:connectlocs="329931,0;0,291861;0,439907;871355,59218;329931,0" o:connectangles="0,0,0,0,0"/>
                </v:shape>
                <v:shape id="Freeform 28" o:spid="_x0000_s1029" style="position:absolute;left:74615;top:5202;width:3299;height:3215;rotation:180;visibility:visible;mso-wrap-style:square;v-text-anchor:top" coordsize="7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" path="m,l,76,78,7,,xe" fillcolor="#0070c0" stroked="f">
                  <v:path arrowok="t" o:connecttype="custom" o:connectlocs="0,0;0,321471;329930,29609;0,0" o:connectangles="0,0,0,0"/>
                </v:shape>
                <v:shape id="Freeform 29" o:spid="_x0000_s1030" style="position:absolute;left:41537;width:12140;height:6894;rotation:180;visibility:visible;mso-wrap-style:square;v-text-anchor:top" coordsize="287,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" path="m249,142l199,116,,,89,163r141,l287,163,249,142xe" fillcolor="black [3213]" stroked="f">
                  <v:path arrowok="t" o:connecttype="custom" o:connectlocs="1053240,600643;841746,490666;0,0;376459,689470;972872,689470;1213975,689470;1053240,600643" o:connectangles="0,0,0,0,0,0,0"/>
                </v:shape>
                <v:shape id="Freeform 30" o:spid="_x0000_s1031" style="position:absolute;left:35406;top:-2097;width:12901;height:10701;rotation:180;visibility:visible;mso-wrap-style:square;v-text-anchor:top" coordsize="305,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" path="m305,l,227r50,26l305,xe" fillcolor="#0070c0" stroked="f">
                  <v:path arrowok="t" o:connecttype="custom" o:connectlocs="1290113,0;0,960182;211494,1070159;1290113,0" o:connectangles="0,0,0,0"/>
                </v:shape>
                <v:shape id="Freeform 31" o:spid="_x0000_s1032" style="position:absolute;left:62010;width:5879;height:1988;rotation:180;visibility:visible;mso-wrap-style:square;v-text-anchor:top" coordsize="13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" path="m,47r139,l94,,,47xe" fillcolor="#0070c0" stroked="f">
                  <v:path arrowok="t" o:connecttype="custom" o:connectlocs="0,198804;587953,198804;397609,0;0,198804" o:connectangles="0,0,0,0"/>
                </v:shape>
                <v:shape id="Freeform 32" o:spid="_x0000_s1033" style="position:absolute;left:53677;width:10236;height:6894;rotation:180;visibility:visible;mso-wrap-style:square;v-text-anchor:top" coordsize="242,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" path="m,116r45,47l242,,,116xe" fillcolor="black [3213]" stroked="f">
                  <v:path arrowok="t" o:connecttype="custom" o:connectlocs="0,490666;190344,689470;1023630,0;0,490666" o:connectangles="0,0,0,0"/>
                </v:shape>
                <v:shape id="Freeform 33" o:spid="_x0000_s1034" style="position:absolute;left:53677;top:1988;width:15523;height:5541;rotation:180;visibility:visible;mso-wrap-style:square;v-text-anchor:top" coordsize="367,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" path="m367,15l,,125,131,367,15xe" fillcolor="black [3213]" stroked="f">
                  <v:path arrowok="t" o:connecttype="custom" o:connectlocs="1552365,63448;0,0;528735,554114;1552365,63448" o:connectangles="0,0,0,0"/>
                </v:shape>
                <v:shape id="Freeform: Shape 1895436070" o:spid="_x0000_s1035" style="position:absolute;left:69200;width:8714;height:7529;rotation:180;visibility:visible;mso-wrap-style:square;v-text-anchor:top" coordsize="871355,752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" path="m319355,752919l,752919,,506772v,,,,,-82450l,414528,,383699,871355,v,,,,-530074,752918c341281,752918,341281,752918,329481,752918r-10126,l319355,752919xe" fillcolor="#0070c0" stroked="f">
                  <v:path arrowok="t" o:connecttype="custom" o:connectlocs="319355,752919;0,752919;0,506772;0,424322;0,414528;0,383699;871355,0;341281,752918;329481,752918;319355,752918" o:connectangles="0,0,0,0,0,0,0,0,0,0"/>
                </v:shape>
                <v:shape id="Freeform 35" o:spid="_x0000_s1036" style="position:absolute;left:63913;width:10575;height:7529;rotation:180;visibility:visible;mso-wrap-style:square;v-text-anchor:top" coordsize="25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" path="m125,l,178r156,l250,131,125,xe" fillcolor="black [3213]" stroked="f">
                  <v:path arrowok="t" o:connecttype="custom" o:connectlocs="528735,0;0,752918;659861,752918;1057469,554114;528735,0" o:connectangles="0,0,0,0,0"/>
                </v:shape>
                <v:shape id="Freeform 36" o:spid="_x0000_s1037" style="position:absolute;left:32358;width:10786;height:11589;rotation:180;visibility:visible;mso-wrap-style:square;v-text-anchor:top" coordsize="25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" path="m,253r38,21l165,274,255,,,253xe" fillcolor="black [3213]" stroked="f">
                  <v:path arrowok="t" o:connecttype="custom" o:connectlocs="0,1070159;160735,1158986;697930,1158986;1078619,0;0,1070159" o:connectangles="0,0,0,0,0"/>
                </v:shape>
                <v:shape id="Freeform 41" o:spid="_x0000_s1038" style="position:absolute;left:30328;width:5837;height:3722;rotation:180;visibility:visible;mso-wrap-style:square;v-text-anchor:top" coordsize="13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" path="m123,l,88r138,l123,xe" fillcolor="black [3213]" stroked="f">
                  <v:path arrowok="t" o:connecttype="custom" o:connectlocs="520275,0;0,372229;583723,372229;520275,0" o:connectangles="0,0,0,0"/>
                </v:shape>
                <v:shape id="Freeform 42" o:spid="_x0000_s1039" style="position:absolute;left:30962;width:5203;height:11589;rotation:180;visibility:visible;mso-wrap-style:square;v-text-anchor:top" coordsize="123,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" path="m90,l,274,123,186,90,xe" fillcolor="#0070c0" stroked="f">
                  <v:path arrowok="t" o:connecttype="custom" o:connectlocs="380689,0;0,1158986;520275,786757;380689,0" o:connectangles="0,0,0,0"/>
                </v:shape>
                <v:shape id="Freeform 43" o:spid="_x0000_s1040" style="position:absolute;left:12689;top:4060;width:10152;height:5288;rotation:180;visibility:visible;mso-wrap-style:square;v-text-anchor:top" coordsize="240,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" path="m240,58l69,15,,,204,125,240,58xe" fillcolor="#0070c0" stroked="f">
                  <v:path arrowok="t" o:connecttype="custom" o:connectlocs="1015171,245333;291862,63448;0,0;862895,528735;1015171,245333" o:connectangles="0,0,0,0,0"/>
                </v:shape>
                <v:shape id="Freeform: Shape 1903704402" o:spid="_x0000_s1041" style="position:absolute;width:14212;height:6894;rotation:180;visibility:visible;mso-wrap-style:square;v-text-anchor:top" coordsize="1421239,689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" path="m1421239,689471r-592184,l829055,689470r-169194,c659861,689470,659861,689470,,283046v,,,,152276,-283046l1304649,283403r116590,l1421239,312076v,,,,,130636c1421239,449970,1421239,457227,1421239,464485r,224986xe" fillcolor="black [3213]" stroked="f">
                  <v:path arrowok="t" o:connecttype="custom" o:connectlocs="1421239,689471;829055,689471;829055,689470;659861,689470;0,283046;152276,0;1304649,283403;1421239,283403;1421239,312076;1421239,442712;1421239,464485" o:connectangles="0,0,0,0,0,0,0,0,0,0,0"/>
                </v:shape>
                <v:shape id="Freeform 45" o:spid="_x0000_s1042" style="position:absolute;left:7613;width:8756;height:4060;rotation:180;visibility:visible;mso-wrap-style:square;v-text-anchor:top" coordsize="20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" path="m,96r207,l51,,,96xe" fillcolor="#0070c0" stroked="f">
                  <v:path arrowok="t" o:connecttype="custom" o:connectlocs="0,406068;875585,406068;215724,0;0,406068" o:connectangles="0,0,0,0"/>
                </v:shape>
                <v:shape id="Freeform 47" o:spid="_x0000_s1043" style="position:absolute;left:25463;top:3722;width:6895;height:7867;rotation:180;visibility:visible;mso-wrap-style:square;v-text-anchor:top" coordsize="163,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" path="m,l33,186,163,96,,xe" fillcolor="black [3213]" stroked="f">
                  <v:path arrowok="t" o:connecttype="custom" o:connectlocs="0,0;139586,786757;689470,406068;0,0" o:connectangles="0,0,0,0"/>
                </v:shape>
                <v:shape id="Freeform 48" o:spid="_x0000_s1044" style="position:absolute;left:15439;width:15523;height:7529;rotation:180;visibility:visible;mso-wrap-style:square;v-text-anchor:top" coordsize="367,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" path="m,90r15,88l345,178r22,-40l130,,,90xe" fillcolor="black [3213]" stroked="f">
                  <v:path arrowok="t" o:connecttype="custom" o:connectlocs="0,380689;63448,752918;1459308,752918;1552365,583723;549884,0;0,380689" o:connectangles="0,0,0,0,0,0"/>
                </v:shape>
                <v:shape id="Freeform 49" o:spid="_x0000_s1045" style="position:absolute;left:14212;top:1691;width:11251;height:7657;rotation:180;visibility:visible;mso-wrap-style:square;v-text-anchor:top" coordsize="266,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" path="m62,l,43,237,181r29,-56l62,xe" fillcolor="black [3213]" stroked="f">
                  <v:path arrowok="t" o:connecttype="custom" o:connectlocs="262252,0;0,181885;1002481,765608;1125147,528735;262252,0" o:connectangles="0,0,0,0,0"/>
                </v:shape>
                <w10:wrap anchorx="page" anchory="page"/>
              </v:group>
            </w:pict>
          </mc:Fallback>
        </mc:AlternateContent>
      </w:r>
    </w:p>
    <w:sectPr w:rsidR="00C8765D" w:rsidRPr="008A73A6" w:rsidSect="007E0C1F">
      <w:pgSz w:w="11906" w:h="16838" w:code="9"/>
      <w:pgMar w:top="720" w:right="720" w:bottom="720" w:left="720" w:header="958" w:footer="64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BABC2" w14:textId="77777777" w:rsidR="003D0B4E" w:rsidRDefault="003D0B4E">
      <w:r>
        <w:separator/>
      </w:r>
    </w:p>
    <w:p w14:paraId="51490F96" w14:textId="77777777" w:rsidR="003D0B4E" w:rsidRDefault="003D0B4E"/>
  </w:endnote>
  <w:endnote w:type="continuationSeparator" w:id="0">
    <w:p w14:paraId="29A5D03E" w14:textId="77777777" w:rsidR="003D0B4E" w:rsidRDefault="003D0B4E">
      <w:r>
        <w:continuationSeparator/>
      </w:r>
    </w:p>
    <w:p w14:paraId="593297E3" w14:textId="77777777" w:rsidR="003D0B4E" w:rsidRDefault="003D0B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757BD" w14:textId="77777777" w:rsidR="003D0B4E" w:rsidRDefault="003D0B4E">
      <w:r>
        <w:separator/>
      </w:r>
    </w:p>
    <w:p w14:paraId="7C3DD7AE" w14:textId="77777777" w:rsidR="003D0B4E" w:rsidRDefault="003D0B4E"/>
  </w:footnote>
  <w:footnote w:type="continuationSeparator" w:id="0">
    <w:p w14:paraId="628BE8B3" w14:textId="77777777" w:rsidR="003D0B4E" w:rsidRDefault="003D0B4E">
      <w:r>
        <w:continuationSeparator/>
      </w:r>
    </w:p>
    <w:p w14:paraId="2C6B16BC" w14:textId="77777777" w:rsidR="003D0B4E" w:rsidRDefault="003D0B4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80E49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420B34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D52F21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8BCBB1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7EC630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EF2849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32807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625EF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8BCDF4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9E6630A"/>
    <w:lvl w:ilvl="0">
      <w:start w:val="1"/>
      <w:numFmt w:val="bullet"/>
      <w:pStyle w:val="ListBullet"/>
      <w:lvlText w:val=""/>
      <w:lvlJc w:val="left"/>
      <w:pPr>
        <w:tabs>
          <w:tab w:val="num" w:pos="360"/>
        </w:tabs>
        <w:ind w:left="360" w:hanging="360"/>
      </w:pPr>
      <w:rPr>
        <w:rFonts w:ascii="Symbol" w:hAnsi="Symbol" w:hint="default"/>
      </w:rPr>
    </w:lvl>
  </w:abstractNum>
  <w:num w:numId="1" w16cid:durableId="72120196">
    <w:abstractNumId w:val="9"/>
  </w:num>
  <w:num w:numId="2" w16cid:durableId="1963027357">
    <w:abstractNumId w:val="7"/>
  </w:num>
  <w:num w:numId="3" w16cid:durableId="716782487">
    <w:abstractNumId w:val="6"/>
  </w:num>
  <w:num w:numId="4" w16cid:durableId="1008024828">
    <w:abstractNumId w:val="5"/>
  </w:num>
  <w:num w:numId="5" w16cid:durableId="1908491663">
    <w:abstractNumId w:val="4"/>
  </w:num>
  <w:num w:numId="6" w16cid:durableId="141165413">
    <w:abstractNumId w:val="8"/>
  </w:num>
  <w:num w:numId="7" w16cid:durableId="1955750066">
    <w:abstractNumId w:val="3"/>
  </w:num>
  <w:num w:numId="8" w16cid:durableId="1726099559">
    <w:abstractNumId w:val="2"/>
  </w:num>
  <w:num w:numId="9" w16cid:durableId="1767799312">
    <w:abstractNumId w:val="1"/>
  </w:num>
  <w:num w:numId="10" w16cid:durableId="1427967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8" w:dllVersion="513" w:checkStyle="1"/>
  <w:proofState w:spelling="clean" w:grammar="clean"/>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C1F"/>
    <w:rsid w:val="00020E86"/>
    <w:rsid w:val="00075BA2"/>
    <w:rsid w:val="000D4049"/>
    <w:rsid w:val="000E4F57"/>
    <w:rsid w:val="001011C8"/>
    <w:rsid w:val="00114C1E"/>
    <w:rsid w:val="00124376"/>
    <w:rsid w:val="001772FF"/>
    <w:rsid w:val="001807E2"/>
    <w:rsid w:val="001D09F2"/>
    <w:rsid w:val="002268D2"/>
    <w:rsid w:val="00245746"/>
    <w:rsid w:val="0029069D"/>
    <w:rsid w:val="002A6C47"/>
    <w:rsid w:val="002C4BD7"/>
    <w:rsid w:val="00354FAD"/>
    <w:rsid w:val="003D0B4E"/>
    <w:rsid w:val="00431C47"/>
    <w:rsid w:val="00460275"/>
    <w:rsid w:val="00491AC4"/>
    <w:rsid w:val="004A6B9F"/>
    <w:rsid w:val="004B01D8"/>
    <w:rsid w:val="004D5971"/>
    <w:rsid w:val="00556689"/>
    <w:rsid w:val="005673B8"/>
    <w:rsid w:val="0059699D"/>
    <w:rsid w:val="005A2DBE"/>
    <w:rsid w:val="005E3FDD"/>
    <w:rsid w:val="005F3D5C"/>
    <w:rsid w:val="00601CDB"/>
    <w:rsid w:val="006536D0"/>
    <w:rsid w:val="006578FD"/>
    <w:rsid w:val="006700B8"/>
    <w:rsid w:val="00674BAA"/>
    <w:rsid w:val="00733156"/>
    <w:rsid w:val="00754980"/>
    <w:rsid w:val="00776EC9"/>
    <w:rsid w:val="00783BC8"/>
    <w:rsid w:val="007A1081"/>
    <w:rsid w:val="007B07E9"/>
    <w:rsid w:val="007E0C1F"/>
    <w:rsid w:val="007E1CE2"/>
    <w:rsid w:val="007F776A"/>
    <w:rsid w:val="00837BFC"/>
    <w:rsid w:val="00853521"/>
    <w:rsid w:val="008869B4"/>
    <w:rsid w:val="008A73A6"/>
    <w:rsid w:val="008E702D"/>
    <w:rsid w:val="00991DFF"/>
    <w:rsid w:val="0099482B"/>
    <w:rsid w:val="00A21C41"/>
    <w:rsid w:val="00A5444A"/>
    <w:rsid w:val="00A72981"/>
    <w:rsid w:val="00A74CCB"/>
    <w:rsid w:val="00A814DB"/>
    <w:rsid w:val="00AA183A"/>
    <w:rsid w:val="00AC2B60"/>
    <w:rsid w:val="00AF3F83"/>
    <w:rsid w:val="00B816AD"/>
    <w:rsid w:val="00B84E54"/>
    <w:rsid w:val="00BB0495"/>
    <w:rsid w:val="00BD16EA"/>
    <w:rsid w:val="00BF0AF5"/>
    <w:rsid w:val="00C51070"/>
    <w:rsid w:val="00C551B4"/>
    <w:rsid w:val="00C86C52"/>
    <w:rsid w:val="00C8765D"/>
    <w:rsid w:val="00D7023D"/>
    <w:rsid w:val="00D771EB"/>
    <w:rsid w:val="00D86A55"/>
    <w:rsid w:val="00DE1694"/>
    <w:rsid w:val="00DF1E78"/>
    <w:rsid w:val="00E77F68"/>
    <w:rsid w:val="00EA54D7"/>
    <w:rsid w:val="00EA56B2"/>
    <w:rsid w:val="00EC5F0F"/>
    <w:rsid w:val="00F34789"/>
    <w:rsid w:val="00F358EA"/>
    <w:rsid w:val="00F37651"/>
    <w:rsid w:val="00F41EFE"/>
    <w:rsid w:val="00F96B87"/>
    <w:rsid w:val="00FA0F77"/>
    <w:rsid w:val="00FA5758"/>
    <w:rsid w:val="00FE380E"/>
    <w:rsid w:val="00FF15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11C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F77"/>
  </w:style>
  <w:style w:type="paragraph" w:styleId="Heading1">
    <w:name w:val="heading 1"/>
    <w:basedOn w:val="Normal"/>
    <w:uiPriority w:val="9"/>
    <w:qFormat/>
    <w:rsid w:val="000E4F57"/>
    <w:pPr>
      <w:spacing w:after="60"/>
      <w:contextualSpacing/>
      <w:outlineLvl w:val="0"/>
    </w:pPr>
    <w:rPr>
      <w:rFonts w:asciiTheme="majorHAnsi" w:hAnsiTheme="majorHAnsi"/>
      <w:b/>
      <w:caps/>
      <w:color w:val="097F88" w:themeColor="accent1" w:themeShade="BF"/>
    </w:rPr>
  </w:style>
  <w:style w:type="paragraph" w:styleId="Heading2">
    <w:name w:val="heading 2"/>
    <w:basedOn w:val="Normal"/>
    <w:link w:val="Heading2Char"/>
    <w:uiPriority w:val="9"/>
    <w:unhideWhenUsed/>
    <w:qFormat/>
    <w:rsid w:val="007A1081"/>
    <w:pPr>
      <w:keepNext/>
      <w:keepLines/>
      <w:spacing w:after="60"/>
      <w:contextualSpacing/>
      <w:outlineLvl w:val="1"/>
    </w:pPr>
    <w:rPr>
      <w:rFonts w:asciiTheme="majorHAnsi" w:eastAsiaTheme="majorEastAsia" w:hAnsiTheme="majorHAnsi" w:cstheme="majorBidi"/>
      <w:caps/>
      <w:szCs w:val="26"/>
    </w:rPr>
  </w:style>
  <w:style w:type="paragraph" w:styleId="Heading3">
    <w:name w:val="heading 3"/>
    <w:basedOn w:val="Normal"/>
    <w:next w:val="Normal"/>
    <w:uiPriority w:val="9"/>
    <w:semiHidden/>
    <w:rsid w:val="007A1081"/>
    <w:pPr>
      <w:keepNext/>
      <w:keepLines/>
      <w:spacing w:after="240" w:line="240" w:lineRule="atLeast"/>
      <w:outlineLvl w:val="2"/>
    </w:pPr>
    <w:rPr>
      <w:rFonts w:asciiTheme="majorHAnsi" w:hAnsiTheme="majorHAnsi"/>
      <w:i/>
      <w:caps/>
      <w:kern w:val="20"/>
    </w:rPr>
  </w:style>
  <w:style w:type="paragraph" w:styleId="Heading4">
    <w:name w:val="heading 4"/>
    <w:basedOn w:val="Normal"/>
    <w:next w:val="Normal"/>
    <w:uiPriority w:val="9"/>
    <w:semiHidden/>
    <w:unhideWhenUsed/>
    <w:qFormat/>
    <w:rsid w:val="00431C47"/>
    <w:pPr>
      <w:keepNext/>
      <w:keepLines/>
      <w:spacing w:line="240" w:lineRule="atLeast"/>
      <w:outlineLvl w:val="3"/>
    </w:pPr>
    <w:rPr>
      <w:rFonts w:asciiTheme="majorHAnsi" w:hAnsiTheme="majorHAnsi"/>
      <w:color w:val="000000" w:themeColor="text2"/>
      <w:kern w:val="20"/>
    </w:rPr>
  </w:style>
  <w:style w:type="paragraph" w:styleId="Heading5">
    <w:name w:val="heading 5"/>
    <w:basedOn w:val="Normal"/>
    <w:next w:val="Normal"/>
    <w:uiPriority w:val="9"/>
    <w:semiHidden/>
    <w:unhideWhenUsed/>
    <w:qFormat/>
    <w:rsid w:val="00431C47"/>
    <w:pPr>
      <w:keepNext/>
      <w:keepLines/>
      <w:spacing w:line="240" w:lineRule="atLeast"/>
      <w:outlineLvl w:val="4"/>
    </w:pPr>
    <w:rPr>
      <w:rFonts w:asciiTheme="majorHAnsi" w:hAnsiTheme="majorHAnsi"/>
      <w:i/>
      <w:color w:val="000000" w:themeColor="text2"/>
      <w:kern w:val="20"/>
    </w:rPr>
  </w:style>
  <w:style w:type="paragraph" w:styleId="Heading6">
    <w:name w:val="heading 6"/>
    <w:basedOn w:val="Normal"/>
    <w:next w:val="Normal"/>
    <w:link w:val="Heading6Char"/>
    <w:uiPriority w:val="9"/>
    <w:semiHidden/>
    <w:unhideWhenUsed/>
    <w:qFormat/>
    <w:rsid w:val="007A1081"/>
    <w:pPr>
      <w:keepNext/>
      <w:keepLines/>
      <w:spacing w:before="40"/>
      <w:outlineLvl w:val="5"/>
    </w:pPr>
    <w:rPr>
      <w:rFonts w:asciiTheme="majorHAnsi" w:eastAsiaTheme="majorEastAsia" w:hAnsiTheme="majorHAnsi" w:cstheme="majorBidi"/>
      <w:b/>
      <w:color w:val="000000" w:themeColor="text2"/>
    </w:rPr>
  </w:style>
  <w:style w:type="paragraph" w:styleId="Heading7">
    <w:name w:val="heading 7"/>
    <w:basedOn w:val="Normal"/>
    <w:next w:val="Normal"/>
    <w:link w:val="Heading7Char"/>
    <w:uiPriority w:val="9"/>
    <w:semiHidden/>
    <w:unhideWhenUsed/>
    <w:qFormat/>
    <w:rsid w:val="007A1081"/>
    <w:pPr>
      <w:keepNext/>
      <w:keepLines/>
      <w:spacing w:before="40"/>
      <w:outlineLvl w:val="6"/>
    </w:pPr>
    <w:rPr>
      <w:rFonts w:asciiTheme="majorHAnsi" w:eastAsiaTheme="majorEastAsia" w:hAnsiTheme="majorHAnsi" w:cstheme="majorBidi"/>
      <w:iCs/>
      <w:caps/>
      <w:color w:val="000000" w:themeColor="text2"/>
    </w:rPr>
  </w:style>
  <w:style w:type="paragraph" w:styleId="Heading8">
    <w:name w:val="heading 8"/>
    <w:basedOn w:val="Normal"/>
    <w:next w:val="Normal"/>
    <w:link w:val="Heading8Char"/>
    <w:uiPriority w:val="9"/>
    <w:semiHidden/>
    <w:unhideWhenUsed/>
    <w:qFormat/>
    <w:rsid w:val="007A1081"/>
    <w:pPr>
      <w:keepNext/>
      <w:keepLines/>
      <w:spacing w:before="40"/>
      <w:outlineLvl w:val="7"/>
    </w:pPr>
    <w:rPr>
      <w:rFonts w:asciiTheme="majorHAnsi" w:eastAsiaTheme="majorEastAsia" w:hAnsiTheme="majorHAnsi" w:cstheme="majorBidi"/>
      <w:color w:val="47651E" w:themeColor="accent2" w:themeShade="80"/>
      <w:szCs w:val="21"/>
    </w:rPr>
  </w:style>
  <w:style w:type="paragraph" w:styleId="Heading9">
    <w:name w:val="heading 9"/>
    <w:basedOn w:val="Normal"/>
    <w:next w:val="Normal"/>
    <w:link w:val="Heading9Char"/>
    <w:uiPriority w:val="9"/>
    <w:semiHidden/>
    <w:unhideWhenUsed/>
    <w:qFormat/>
    <w:rsid w:val="007A1081"/>
    <w:pPr>
      <w:keepNext/>
      <w:keepLines/>
      <w:spacing w:before="40"/>
      <w:outlineLvl w:val="8"/>
    </w:pPr>
    <w:rPr>
      <w:rFonts w:asciiTheme="majorHAnsi" w:eastAsiaTheme="majorEastAsia" w:hAnsiTheme="majorHAnsi" w:cstheme="majorBidi"/>
      <w:i/>
      <w:iCs/>
      <w:color w:val="47651E" w:themeColor="accent2" w:themeShade="8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next w:val="Normal"/>
    <w:uiPriority w:val="99"/>
    <w:semiHidden/>
    <w:rsid w:val="00F37651"/>
    <w:pPr>
      <w:spacing w:line="220" w:lineRule="atLeast"/>
    </w:pPr>
  </w:style>
  <w:style w:type="paragraph" w:styleId="Footer">
    <w:name w:val="footer"/>
    <w:basedOn w:val="Normal"/>
    <w:link w:val="FooterChar"/>
    <w:uiPriority w:val="99"/>
    <w:semiHidden/>
    <w:rsid w:val="00C8765D"/>
    <w:pPr>
      <w:keepLines/>
      <w:pBdr>
        <w:top w:val="single" w:sz="6" w:space="2" w:color="auto"/>
      </w:pBdr>
      <w:ind w:left="4075" w:right="4075"/>
      <w:jc w:val="center"/>
    </w:pPr>
    <w:rPr>
      <w:kern w:val="18"/>
    </w:rPr>
  </w:style>
  <w:style w:type="paragraph" w:styleId="Header">
    <w:name w:val="header"/>
    <w:basedOn w:val="Normal"/>
    <w:uiPriority w:val="99"/>
    <w:semiHidden/>
    <w:rsid w:val="00F96B87"/>
    <w:pPr>
      <w:keepLines/>
      <w:spacing w:after="660" w:line="240" w:lineRule="atLeast"/>
      <w:jc w:val="center"/>
    </w:pPr>
    <w:rPr>
      <w:caps/>
      <w:kern w:val="18"/>
    </w:rPr>
  </w:style>
  <w:style w:type="paragraph" w:styleId="MessageHeader">
    <w:name w:val="Message Header"/>
    <w:basedOn w:val="Normal"/>
    <w:uiPriority w:val="99"/>
    <w:semiHidden/>
    <w:rsid w:val="00431C47"/>
    <w:pPr>
      <w:keepLines/>
      <w:spacing w:after="120"/>
      <w:ind w:left="1080" w:hanging="1080"/>
    </w:pPr>
    <w:rPr>
      <w:caps/>
    </w:rPr>
  </w:style>
  <w:style w:type="paragraph" w:styleId="NormalIndent">
    <w:name w:val="Normal Indent"/>
    <w:basedOn w:val="Normal"/>
    <w:uiPriority w:val="99"/>
    <w:semiHidden/>
    <w:rsid w:val="00F37651"/>
    <w:pPr>
      <w:ind w:left="720"/>
    </w:pPr>
  </w:style>
  <w:style w:type="character" w:styleId="PageNumber">
    <w:name w:val="page number"/>
    <w:uiPriority w:val="99"/>
    <w:semiHidden/>
    <w:rsid w:val="00F37651"/>
  </w:style>
  <w:style w:type="paragraph" w:styleId="Signature">
    <w:name w:val="Signature"/>
    <w:basedOn w:val="Normal"/>
    <w:next w:val="Normal"/>
    <w:uiPriority w:val="99"/>
    <w:semiHidden/>
    <w:rsid w:val="00431C47"/>
    <w:pPr>
      <w:keepNext/>
      <w:keepLines/>
      <w:spacing w:before="660"/>
    </w:pPr>
  </w:style>
  <w:style w:type="paragraph" w:styleId="BalloonText">
    <w:name w:val="Balloon Text"/>
    <w:basedOn w:val="Normal"/>
    <w:link w:val="BalloonTextChar"/>
    <w:uiPriority w:val="99"/>
    <w:semiHidden/>
    <w:unhideWhenUsed/>
    <w:rsid w:val="000D4049"/>
    <w:rPr>
      <w:rFonts w:ascii="Tahoma" w:hAnsi="Tahoma" w:cs="Tahoma"/>
      <w:szCs w:val="16"/>
    </w:rPr>
  </w:style>
  <w:style w:type="character" w:customStyle="1" w:styleId="BalloonTextChar">
    <w:name w:val="Balloon Text Char"/>
    <w:basedOn w:val="DefaultParagraphFont"/>
    <w:link w:val="BalloonText"/>
    <w:uiPriority w:val="99"/>
    <w:semiHidden/>
    <w:rsid w:val="000D4049"/>
    <w:rPr>
      <w:rFonts w:ascii="Tahoma" w:hAnsi="Tahoma" w:cs="Tahoma"/>
      <w:szCs w:val="16"/>
    </w:rPr>
  </w:style>
  <w:style w:type="paragraph" w:styleId="Title">
    <w:name w:val="Title"/>
    <w:basedOn w:val="Normal"/>
    <w:link w:val="TitleChar"/>
    <w:uiPriority w:val="2"/>
    <w:unhideWhenUsed/>
    <w:qFormat/>
    <w:rsid w:val="00F41EFE"/>
    <w:pPr>
      <w:spacing w:after="360"/>
      <w:contextualSpacing/>
      <w:jc w:val="right"/>
    </w:pPr>
    <w:rPr>
      <w:rFonts w:asciiTheme="majorHAnsi" w:hAnsiTheme="majorHAnsi"/>
      <w:caps/>
      <w:color w:val="D41E44" w:themeColor="accent5"/>
      <w:sz w:val="36"/>
    </w:rPr>
  </w:style>
  <w:style w:type="character" w:customStyle="1" w:styleId="TitleChar">
    <w:name w:val="Title Char"/>
    <w:basedOn w:val="DefaultParagraphFont"/>
    <w:link w:val="Title"/>
    <w:uiPriority w:val="2"/>
    <w:rsid w:val="00F41EFE"/>
    <w:rPr>
      <w:rFonts w:asciiTheme="majorHAnsi" w:hAnsiTheme="majorHAnsi"/>
      <w:caps/>
      <w:color w:val="D41E44" w:themeColor="accent5"/>
      <w:sz w:val="36"/>
    </w:rPr>
  </w:style>
  <w:style w:type="table" w:styleId="TableGrid">
    <w:name w:val="Table Grid"/>
    <w:basedOn w:val="TableNormal"/>
    <w:uiPriority w:val="59"/>
    <w:rsid w:val="005673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74BAA"/>
    <w:rPr>
      <w:color w:val="595959" w:themeColor="text1" w:themeTint="A6"/>
    </w:rPr>
  </w:style>
  <w:style w:type="paragraph" w:styleId="Bibliography">
    <w:name w:val="Bibliography"/>
    <w:basedOn w:val="Normal"/>
    <w:next w:val="Normal"/>
    <w:uiPriority w:val="37"/>
    <w:semiHidden/>
    <w:unhideWhenUsed/>
    <w:rsid w:val="002C4BD7"/>
  </w:style>
  <w:style w:type="paragraph" w:styleId="BlockText">
    <w:name w:val="Block Text"/>
    <w:basedOn w:val="Normal"/>
    <w:uiPriority w:val="99"/>
    <w:semiHidden/>
    <w:unhideWhenUsed/>
    <w:rsid w:val="00674BAA"/>
    <w:pPr>
      <w:pBdr>
        <w:top w:val="single" w:sz="2" w:space="10" w:color="097F88" w:themeColor="accent1" w:themeShade="BF"/>
        <w:left w:val="single" w:sz="2" w:space="10" w:color="097F88" w:themeColor="accent1" w:themeShade="BF"/>
        <w:bottom w:val="single" w:sz="2" w:space="10" w:color="097F88" w:themeColor="accent1" w:themeShade="BF"/>
        <w:right w:val="single" w:sz="2" w:space="10" w:color="097F88" w:themeColor="accent1" w:themeShade="BF"/>
      </w:pBdr>
      <w:ind w:left="1152" w:right="1152"/>
    </w:pPr>
    <w:rPr>
      <w:rFonts w:eastAsiaTheme="minorEastAsia" w:cstheme="minorBidi"/>
      <w:i/>
      <w:iCs/>
      <w:color w:val="097F88" w:themeColor="accent1" w:themeShade="BF"/>
    </w:rPr>
  </w:style>
  <w:style w:type="paragraph" w:styleId="BodyText2">
    <w:name w:val="Body Text 2"/>
    <w:basedOn w:val="Normal"/>
    <w:link w:val="BodyText2Char"/>
    <w:uiPriority w:val="99"/>
    <w:semiHidden/>
    <w:unhideWhenUsed/>
    <w:rsid w:val="002C4BD7"/>
    <w:pPr>
      <w:spacing w:after="120" w:line="480" w:lineRule="auto"/>
    </w:pPr>
  </w:style>
  <w:style w:type="character" w:customStyle="1" w:styleId="BodyText2Char">
    <w:name w:val="Body Text 2 Char"/>
    <w:basedOn w:val="DefaultParagraphFont"/>
    <w:link w:val="BodyText2"/>
    <w:uiPriority w:val="99"/>
    <w:semiHidden/>
    <w:rsid w:val="002C4BD7"/>
  </w:style>
  <w:style w:type="paragraph" w:styleId="BodyText3">
    <w:name w:val="Body Text 3"/>
    <w:basedOn w:val="Normal"/>
    <w:link w:val="BodyText3Char"/>
    <w:uiPriority w:val="99"/>
    <w:semiHidden/>
    <w:unhideWhenUsed/>
    <w:rsid w:val="002C4BD7"/>
    <w:pPr>
      <w:spacing w:after="120"/>
    </w:pPr>
    <w:rPr>
      <w:szCs w:val="16"/>
    </w:rPr>
  </w:style>
  <w:style w:type="character" w:customStyle="1" w:styleId="BodyText3Char">
    <w:name w:val="Body Text 3 Char"/>
    <w:basedOn w:val="DefaultParagraphFont"/>
    <w:link w:val="BodyText3"/>
    <w:uiPriority w:val="99"/>
    <w:semiHidden/>
    <w:rsid w:val="002C4BD7"/>
    <w:rPr>
      <w:szCs w:val="16"/>
    </w:rPr>
  </w:style>
  <w:style w:type="paragraph" w:styleId="BodyTextFirstIndent">
    <w:name w:val="Body Text First Indent"/>
    <w:basedOn w:val="Normal"/>
    <w:link w:val="BodyTextFirstIndentChar"/>
    <w:uiPriority w:val="99"/>
    <w:semiHidden/>
    <w:unhideWhenUsed/>
    <w:rsid w:val="00431C47"/>
    <w:pPr>
      <w:ind w:firstLine="360"/>
    </w:pPr>
  </w:style>
  <w:style w:type="character" w:customStyle="1" w:styleId="BodyTextFirstIndentChar">
    <w:name w:val="Body Text First Indent Char"/>
    <w:basedOn w:val="DefaultParagraphFont"/>
    <w:link w:val="BodyTextFirstIndent"/>
    <w:uiPriority w:val="99"/>
    <w:semiHidden/>
    <w:rsid w:val="00431C47"/>
  </w:style>
  <w:style w:type="paragraph" w:styleId="BodyTextIndent">
    <w:name w:val="Body Text Indent"/>
    <w:basedOn w:val="Normal"/>
    <w:link w:val="BodyTextIndentChar"/>
    <w:uiPriority w:val="99"/>
    <w:semiHidden/>
    <w:unhideWhenUsed/>
    <w:rsid w:val="002C4BD7"/>
    <w:pPr>
      <w:spacing w:after="120"/>
      <w:ind w:left="360"/>
    </w:pPr>
  </w:style>
  <w:style w:type="character" w:customStyle="1" w:styleId="BodyTextIndentChar">
    <w:name w:val="Body Text Indent Char"/>
    <w:basedOn w:val="DefaultParagraphFont"/>
    <w:link w:val="BodyTextIndent"/>
    <w:uiPriority w:val="99"/>
    <w:semiHidden/>
    <w:rsid w:val="002C4BD7"/>
  </w:style>
  <w:style w:type="paragraph" w:styleId="BodyTextFirstIndent2">
    <w:name w:val="Body Text First Indent 2"/>
    <w:basedOn w:val="BodyTextIndent"/>
    <w:link w:val="BodyTextFirstIndent2Char"/>
    <w:uiPriority w:val="99"/>
    <w:semiHidden/>
    <w:unhideWhenUsed/>
    <w:rsid w:val="002C4BD7"/>
    <w:pPr>
      <w:spacing w:after="0"/>
      <w:ind w:firstLine="360"/>
    </w:pPr>
  </w:style>
  <w:style w:type="character" w:customStyle="1" w:styleId="BodyTextFirstIndent2Char">
    <w:name w:val="Body Text First Indent 2 Char"/>
    <w:basedOn w:val="BodyTextIndentChar"/>
    <w:link w:val="BodyTextFirstIndent2"/>
    <w:uiPriority w:val="99"/>
    <w:semiHidden/>
    <w:rsid w:val="002C4BD7"/>
  </w:style>
  <w:style w:type="paragraph" w:styleId="BodyTextIndent2">
    <w:name w:val="Body Text Indent 2"/>
    <w:basedOn w:val="Normal"/>
    <w:link w:val="BodyTextIndent2Char"/>
    <w:uiPriority w:val="99"/>
    <w:semiHidden/>
    <w:unhideWhenUsed/>
    <w:rsid w:val="002C4BD7"/>
    <w:pPr>
      <w:spacing w:after="120" w:line="480" w:lineRule="auto"/>
      <w:ind w:left="360"/>
    </w:pPr>
  </w:style>
  <w:style w:type="character" w:customStyle="1" w:styleId="BodyTextIndent2Char">
    <w:name w:val="Body Text Indent 2 Char"/>
    <w:basedOn w:val="DefaultParagraphFont"/>
    <w:link w:val="BodyTextIndent2"/>
    <w:uiPriority w:val="99"/>
    <w:semiHidden/>
    <w:rsid w:val="002C4BD7"/>
  </w:style>
  <w:style w:type="paragraph" w:styleId="BodyTextIndent3">
    <w:name w:val="Body Text Indent 3"/>
    <w:basedOn w:val="Normal"/>
    <w:link w:val="BodyTextIndent3Char"/>
    <w:uiPriority w:val="99"/>
    <w:semiHidden/>
    <w:unhideWhenUsed/>
    <w:rsid w:val="002C4BD7"/>
    <w:pPr>
      <w:spacing w:after="120"/>
      <w:ind w:left="360"/>
    </w:pPr>
    <w:rPr>
      <w:szCs w:val="16"/>
    </w:rPr>
  </w:style>
  <w:style w:type="character" w:customStyle="1" w:styleId="BodyTextIndent3Char">
    <w:name w:val="Body Text Indent 3 Char"/>
    <w:basedOn w:val="DefaultParagraphFont"/>
    <w:link w:val="BodyTextIndent3"/>
    <w:uiPriority w:val="99"/>
    <w:semiHidden/>
    <w:rsid w:val="002C4BD7"/>
    <w:rPr>
      <w:szCs w:val="16"/>
    </w:rPr>
  </w:style>
  <w:style w:type="character" w:styleId="BookTitle">
    <w:name w:val="Book Title"/>
    <w:basedOn w:val="DefaultParagraphFont"/>
    <w:uiPriority w:val="33"/>
    <w:semiHidden/>
    <w:unhideWhenUsed/>
    <w:qFormat/>
    <w:rsid w:val="00674BAA"/>
    <w:rPr>
      <w:b/>
      <w:bCs/>
      <w:i/>
      <w:iCs/>
      <w:spacing w:val="0"/>
    </w:rPr>
  </w:style>
  <w:style w:type="paragraph" w:styleId="Caption">
    <w:name w:val="caption"/>
    <w:basedOn w:val="Normal"/>
    <w:next w:val="Normal"/>
    <w:uiPriority w:val="35"/>
    <w:semiHidden/>
    <w:unhideWhenUsed/>
    <w:qFormat/>
    <w:rsid w:val="002C4BD7"/>
    <w:pPr>
      <w:spacing w:after="200"/>
    </w:pPr>
    <w:rPr>
      <w:i/>
      <w:iCs/>
      <w:color w:val="000000" w:themeColor="text2"/>
      <w:szCs w:val="18"/>
    </w:rPr>
  </w:style>
  <w:style w:type="table" w:styleId="ColorfulGrid">
    <w:name w:val="Colorful Grid"/>
    <w:basedOn w:val="TableNormal"/>
    <w:uiPriority w:val="73"/>
    <w:semiHidden/>
    <w:unhideWhenUsed/>
    <w:rsid w:val="002C4BD7"/>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C4BD7"/>
    <w:rPr>
      <w:color w:val="000000" w:themeColor="text1"/>
    </w:rPr>
    <w:tblPr>
      <w:tblStyleRowBandSize w:val="1"/>
      <w:tblStyleColBandSize w:val="1"/>
      <w:tblBorders>
        <w:insideH w:val="single" w:sz="4" w:space="0" w:color="FFFFFF" w:themeColor="background1"/>
      </w:tblBorders>
    </w:tblPr>
    <w:tcPr>
      <w:shd w:val="clear" w:color="auto" w:fill="C4F7FA" w:themeFill="accent1" w:themeFillTint="33"/>
    </w:tcPr>
    <w:tblStylePr w:type="firstRow">
      <w:rPr>
        <w:b/>
        <w:bCs/>
      </w:rPr>
      <w:tblPr/>
      <w:tcPr>
        <w:shd w:val="clear" w:color="auto" w:fill="89EFF6" w:themeFill="accent1" w:themeFillTint="66"/>
      </w:tcPr>
    </w:tblStylePr>
    <w:tblStylePr w:type="lastRow">
      <w:rPr>
        <w:b/>
        <w:bCs/>
        <w:color w:val="000000" w:themeColor="text1"/>
      </w:rPr>
      <w:tblPr/>
      <w:tcPr>
        <w:shd w:val="clear" w:color="auto" w:fill="89EFF6" w:themeFill="accent1" w:themeFillTint="66"/>
      </w:tcPr>
    </w:tblStylePr>
    <w:tblStylePr w:type="firstCol">
      <w:rPr>
        <w:color w:val="FFFFFF" w:themeColor="background1"/>
      </w:rPr>
      <w:tblPr/>
      <w:tcPr>
        <w:shd w:val="clear" w:color="auto" w:fill="097F88" w:themeFill="accent1" w:themeFillShade="BF"/>
      </w:tcPr>
    </w:tblStylePr>
    <w:tblStylePr w:type="lastCol">
      <w:rPr>
        <w:color w:val="FFFFFF" w:themeColor="background1"/>
      </w:rPr>
      <w:tblPr/>
      <w:tcPr>
        <w:shd w:val="clear" w:color="auto" w:fill="097F88" w:themeFill="accent1" w:themeFillShade="BF"/>
      </w:tcPr>
    </w:tblStylePr>
    <w:tblStylePr w:type="band1Vert">
      <w:tblPr/>
      <w:tcPr>
        <w:shd w:val="clear" w:color="auto" w:fill="6CEBF4" w:themeFill="accent1" w:themeFillTint="7F"/>
      </w:tcPr>
    </w:tblStylePr>
    <w:tblStylePr w:type="band1Horz">
      <w:tblPr/>
      <w:tcPr>
        <w:shd w:val="clear" w:color="auto" w:fill="6CEBF4" w:themeFill="accent1" w:themeFillTint="7F"/>
      </w:tcPr>
    </w:tblStylePr>
  </w:style>
  <w:style w:type="table" w:styleId="ColorfulGrid-Accent2">
    <w:name w:val="Colorful Grid Accent 2"/>
    <w:basedOn w:val="TableNormal"/>
    <w:uiPriority w:val="73"/>
    <w:semiHidden/>
    <w:unhideWhenUsed/>
    <w:rsid w:val="002C4BD7"/>
    <w:rPr>
      <w:color w:val="000000" w:themeColor="text1"/>
    </w:rPr>
    <w:tblPr>
      <w:tblStyleRowBandSize w:val="1"/>
      <w:tblStyleColBandSize w:val="1"/>
      <w:tblBorders>
        <w:insideH w:val="single" w:sz="4" w:space="0" w:color="FFFFFF" w:themeColor="background1"/>
      </w:tblBorders>
    </w:tblPr>
    <w:tcPr>
      <w:shd w:val="clear" w:color="auto" w:fill="E8F3D8" w:themeFill="accent2" w:themeFillTint="33"/>
    </w:tcPr>
    <w:tblStylePr w:type="firstRow">
      <w:rPr>
        <w:b/>
        <w:bCs/>
      </w:rPr>
      <w:tblPr/>
      <w:tcPr>
        <w:shd w:val="clear" w:color="auto" w:fill="D2E8B2" w:themeFill="accent2" w:themeFillTint="66"/>
      </w:tcPr>
    </w:tblStylePr>
    <w:tblStylePr w:type="lastRow">
      <w:rPr>
        <w:b/>
        <w:bCs/>
        <w:color w:val="000000" w:themeColor="text1"/>
      </w:rPr>
      <w:tblPr/>
      <w:tcPr>
        <w:shd w:val="clear" w:color="auto" w:fill="D2E8B2" w:themeFill="accent2" w:themeFillTint="66"/>
      </w:tcPr>
    </w:tblStylePr>
    <w:tblStylePr w:type="firstCol">
      <w:rPr>
        <w:color w:val="FFFFFF" w:themeColor="background1"/>
      </w:rPr>
      <w:tblPr/>
      <w:tcPr>
        <w:shd w:val="clear" w:color="auto" w:fill="6B962D" w:themeFill="accent2" w:themeFillShade="BF"/>
      </w:tcPr>
    </w:tblStylePr>
    <w:tblStylePr w:type="lastCol">
      <w:rPr>
        <w:color w:val="FFFFFF" w:themeColor="background1"/>
      </w:rPr>
      <w:tblPr/>
      <w:tcPr>
        <w:shd w:val="clear" w:color="auto" w:fill="6B962D" w:themeFill="accent2" w:themeFillShade="BF"/>
      </w:tcPr>
    </w:tblStylePr>
    <w:tblStylePr w:type="band1Vert">
      <w:tblPr/>
      <w:tcPr>
        <w:shd w:val="clear" w:color="auto" w:fill="C7E29F" w:themeFill="accent2" w:themeFillTint="7F"/>
      </w:tcPr>
    </w:tblStylePr>
    <w:tblStylePr w:type="band1Horz">
      <w:tblPr/>
      <w:tcPr>
        <w:shd w:val="clear" w:color="auto" w:fill="C7E29F" w:themeFill="accent2" w:themeFillTint="7F"/>
      </w:tcPr>
    </w:tblStylePr>
  </w:style>
  <w:style w:type="table" w:styleId="ColorfulGrid-Accent3">
    <w:name w:val="Colorful Grid Accent 3"/>
    <w:basedOn w:val="TableNormal"/>
    <w:uiPriority w:val="73"/>
    <w:semiHidden/>
    <w:unhideWhenUsed/>
    <w:rsid w:val="002C4BD7"/>
    <w:rPr>
      <w:color w:val="000000" w:themeColor="text1"/>
    </w:rPr>
    <w:tblPr>
      <w:tblStyleRowBandSize w:val="1"/>
      <w:tblStyleColBandSize w:val="1"/>
      <w:tblBorders>
        <w:insideH w:val="single" w:sz="4" w:space="0" w:color="FFFFFF" w:themeColor="background1"/>
      </w:tblBorders>
    </w:tblPr>
    <w:tcPr>
      <w:shd w:val="clear" w:color="auto" w:fill="FCE3D3" w:themeFill="accent3" w:themeFillTint="33"/>
    </w:tcPr>
    <w:tblStylePr w:type="firstRow">
      <w:rPr>
        <w:b/>
        <w:bCs/>
      </w:rPr>
      <w:tblPr/>
      <w:tcPr>
        <w:shd w:val="clear" w:color="auto" w:fill="FAC7A8" w:themeFill="accent3" w:themeFillTint="66"/>
      </w:tcPr>
    </w:tblStylePr>
    <w:tblStylePr w:type="lastRow">
      <w:rPr>
        <w:b/>
        <w:bCs/>
        <w:color w:val="000000" w:themeColor="text1"/>
      </w:rPr>
      <w:tblPr/>
      <w:tcPr>
        <w:shd w:val="clear" w:color="auto" w:fill="FAC7A8" w:themeFill="accent3" w:themeFillTint="66"/>
      </w:tcPr>
    </w:tblStylePr>
    <w:tblStylePr w:type="firstCol">
      <w:rPr>
        <w:color w:val="FFFFFF" w:themeColor="background1"/>
      </w:rPr>
      <w:tblPr/>
      <w:tcPr>
        <w:shd w:val="clear" w:color="auto" w:fill="C9520A" w:themeFill="accent3" w:themeFillShade="BF"/>
      </w:tcPr>
    </w:tblStylePr>
    <w:tblStylePr w:type="lastCol">
      <w:rPr>
        <w:color w:val="FFFFFF" w:themeColor="background1"/>
      </w:rPr>
      <w:tblPr/>
      <w:tcPr>
        <w:shd w:val="clear" w:color="auto" w:fill="C9520A" w:themeFill="accent3" w:themeFillShade="BF"/>
      </w:tcPr>
    </w:tblStylePr>
    <w:tblStylePr w:type="band1Vert">
      <w:tblPr/>
      <w:tcPr>
        <w:shd w:val="clear" w:color="auto" w:fill="F9BA93" w:themeFill="accent3" w:themeFillTint="7F"/>
      </w:tcPr>
    </w:tblStylePr>
    <w:tblStylePr w:type="band1Horz">
      <w:tblPr/>
      <w:tcPr>
        <w:shd w:val="clear" w:color="auto" w:fill="F9BA93" w:themeFill="accent3" w:themeFillTint="7F"/>
      </w:tcPr>
    </w:tblStylePr>
  </w:style>
  <w:style w:type="table" w:styleId="ColorfulGrid-Accent4">
    <w:name w:val="Colorful Grid Accent 4"/>
    <w:basedOn w:val="TableNormal"/>
    <w:uiPriority w:val="73"/>
    <w:semiHidden/>
    <w:unhideWhenUsed/>
    <w:rsid w:val="002C4BD7"/>
    <w:rPr>
      <w:color w:val="000000" w:themeColor="text1"/>
    </w:rPr>
    <w:tblPr>
      <w:tblStyleRowBandSize w:val="1"/>
      <w:tblStyleColBandSize w:val="1"/>
      <w:tblBorders>
        <w:insideH w:val="single" w:sz="4" w:space="0" w:color="FFFFFF" w:themeColor="background1"/>
      </w:tblBorders>
    </w:tblPr>
    <w:tcPr>
      <w:shd w:val="clear" w:color="auto" w:fill="FBD2D7" w:themeFill="accent4" w:themeFillTint="33"/>
    </w:tcPr>
    <w:tblStylePr w:type="firstRow">
      <w:rPr>
        <w:b/>
        <w:bCs/>
      </w:rPr>
      <w:tblPr/>
      <w:tcPr>
        <w:shd w:val="clear" w:color="auto" w:fill="F7A6B0" w:themeFill="accent4" w:themeFillTint="66"/>
      </w:tcPr>
    </w:tblStylePr>
    <w:tblStylePr w:type="lastRow">
      <w:rPr>
        <w:b/>
        <w:bCs/>
        <w:color w:val="000000" w:themeColor="text1"/>
      </w:rPr>
      <w:tblPr/>
      <w:tcPr>
        <w:shd w:val="clear" w:color="auto" w:fill="F7A6B0" w:themeFill="accent4" w:themeFillTint="66"/>
      </w:tcPr>
    </w:tblStylePr>
    <w:tblStylePr w:type="firstCol">
      <w:rPr>
        <w:color w:val="FFFFFF" w:themeColor="background1"/>
      </w:rPr>
      <w:tblPr/>
      <w:tcPr>
        <w:shd w:val="clear" w:color="auto" w:fill="B91024" w:themeFill="accent4" w:themeFillShade="BF"/>
      </w:tcPr>
    </w:tblStylePr>
    <w:tblStylePr w:type="lastCol">
      <w:rPr>
        <w:color w:val="FFFFFF" w:themeColor="background1"/>
      </w:rPr>
      <w:tblPr/>
      <w:tcPr>
        <w:shd w:val="clear" w:color="auto" w:fill="B91024" w:themeFill="accent4" w:themeFillShade="BF"/>
      </w:tcPr>
    </w:tblStylePr>
    <w:tblStylePr w:type="band1Vert">
      <w:tblPr/>
      <w:tcPr>
        <w:shd w:val="clear" w:color="auto" w:fill="F5909D" w:themeFill="accent4" w:themeFillTint="7F"/>
      </w:tcPr>
    </w:tblStylePr>
    <w:tblStylePr w:type="band1Horz">
      <w:tblPr/>
      <w:tcPr>
        <w:shd w:val="clear" w:color="auto" w:fill="F5909D" w:themeFill="accent4" w:themeFillTint="7F"/>
      </w:tcPr>
    </w:tblStylePr>
  </w:style>
  <w:style w:type="table" w:styleId="ColorfulGrid-Accent5">
    <w:name w:val="Colorful Grid Accent 5"/>
    <w:basedOn w:val="TableNormal"/>
    <w:uiPriority w:val="73"/>
    <w:semiHidden/>
    <w:unhideWhenUsed/>
    <w:rsid w:val="002C4BD7"/>
    <w:rPr>
      <w:color w:val="000000" w:themeColor="text1"/>
    </w:rPr>
    <w:tblPr>
      <w:tblStyleRowBandSize w:val="1"/>
      <w:tblStyleColBandSize w:val="1"/>
      <w:tblBorders>
        <w:insideH w:val="single" w:sz="4" w:space="0" w:color="FFFFFF" w:themeColor="background1"/>
      </w:tblBorders>
    </w:tblPr>
    <w:tcPr>
      <w:shd w:val="clear" w:color="auto" w:fill="F8CFD8" w:themeFill="accent5" w:themeFillTint="33"/>
    </w:tcPr>
    <w:tblStylePr w:type="firstRow">
      <w:rPr>
        <w:b/>
        <w:bCs/>
      </w:rPr>
      <w:tblPr/>
      <w:tcPr>
        <w:shd w:val="clear" w:color="auto" w:fill="F1A0B1" w:themeFill="accent5" w:themeFillTint="66"/>
      </w:tcPr>
    </w:tblStylePr>
    <w:tblStylePr w:type="lastRow">
      <w:rPr>
        <w:b/>
        <w:bCs/>
        <w:color w:val="000000" w:themeColor="text1"/>
      </w:rPr>
      <w:tblPr/>
      <w:tcPr>
        <w:shd w:val="clear" w:color="auto" w:fill="F1A0B1" w:themeFill="accent5" w:themeFillTint="66"/>
      </w:tcPr>
    </w:tblStylePr>
    <w:tblStylePr w:type="firstCol">
      <w:rPr>
        <w:color w:val="FFFFFF" w:themeColor="background1"/>
      </w:rPr>
      <w:tblPr/>
      <w:tcPr>
        <w:shd w:val="clear" w:color="auto" w:fill="9E1632" w:themeFill="accent5" w:themeFillShade="BF"/>
      </w:tcPr>
    </w:tblStylePr>
    <w:tblStylePr w:type="lastCol">
      <w:rPr>
        <w:color w:val="FFFFFF" w:themeColor="background1"/>
      </w:rPr>
      <w:tblPr/>
      <w:tcPr>
        <w:shd w:val="clear" w:color="auto" w:fill="9E1632" w:themeFill="accent5" w:themeFillShade="BF"/>
      </w:tcPr>
    </w:tblStylePr>
    <w:tblStylePr w:type="band1Vert">
      <w:tblPr/>
      <w:tcPr>
        <w:shd w:val="clear" w:color="auto" w:fill="EE899E" w:themeFill="accent5" w:themeFillTint="7F"/>
      </w:tcPr>
    </w:tblStylePr>
    <w:tblStylePr w:type="band1Horz">
      <w:tblPr/>
      <w:tcPr>
        <w:shd w:val="clear" w:color="auto" w:fill="EE899E" w:themeFill="accent5" w:themeFillTint="7F"/>
      </w:tcPr>
    </w:tblStylePr>
  </w:style>
  <w:style w:type="table" w:styleId="ColorfulGrid-Accent6">
    <w:name w:val="Colorful Grid Accent 6"/>
    <w:basedOn w:val="TableNormal"/>
    <w:uiPriority w:val="73"/>
    <w:semiHidden/>
    <w:unhideWhenUsed/>
    <w:rsid w:val="002C4BD7"/>
    <w:rPr>
      <w:color w:val="000000" w:themeColor="text1"/>
    </w:rPr>
    <w:tblPr>
      <w:tblStyleRowBandSize w:val="1"/>
      <w:tblStyleColBandSize w:val="1"/>
      <w:tblBorders>
        <w:insideH w:val="single" w:sz="4" w:space="0" w:color="FFFFFF" w:themeColor="background1"/>
      </w:tblBorders>
    </w:tblPr>
    <w:tcPr>
      <w:shd w:val="clear" w:color="auto" w:fill="FDECD2" w:themeFill="accent6" w:themeFillTint="33"/>
    </w:tcPr>
    <w:tblStylePr w:type="firstRow">
      <w:rPr>
        <w:b/>
        <w:bCs/>
      </w:rPr>
      <w:tblPr/>
      <w:tcPr>
        <w:shd w:val="clear" w:color="auto" w:fill="FCD9A5" w:themeFill="accent6" w:themeFillTint="66"/>
      </w:tcPr>
    </w:tblStylePr>
    <w:tblStylePr w:type="lastRow">
      <w:rPr>
        <w:b/>
        <w:bCs/>
        <w:color w:val="000000" w:themeColor="text1"/>
      </w:rPr>
      <w:tblPr/>
      <w:tcPr>
        <w:shd w:val="clear" w:color="auto" w:fill="FCD9A5" w:themeFill="accent6" w:themeFillTint="66"/>
      </w:tcPr>
    </w:tblStylePr>
    <w:tblStylePr w:type="firstCol">
      <w:rPr>
        <w:color w:val="FFFFFF" w:themeColor="background1"/>
      </w:rPr>
      <w:tblPr/>
      <w:tcPr>
        <w:shd w:val="clear" w:color="auto" w:fill="CB7B06" w:themeFill="accent6" w:themeFillShade="BF"/>
      </w:tcPr>
    </w:tblStylePr>
    <w:tblStylePr w:type="lastCol">
      <w:rPr>
        <w:color w:val="FFFFFF" w:themeColor="background1"/>
      </w:rPr>
      <w:tblPr/>
      <w:tcPr>
        <w:shd w:val="clear" w:color="auto" w:fill="CB7B06" w:themeFill="accent6" w:themeFillShade="BF"/>
      </w:tcPr>
    </w:tblStylePr>
    <w:tblStylePr w:type="band1Vert">
      <w:tblPr/>
      <w:tcPr>
        <w:shd w:val="clear" w:color="auto" w:fill="FBD08F" w:themeFill="accent6" w:themeFillTint="7F"/>
      </w:tcPr>
    </w:tblStylePr>
    <w:tblStylePr w:type="band1Horz">
      <w:tblPr/>
      <w:tcPr>
        <w:shd w:val="clear" w:color="auto" w:fill="FBD08F" w:themeFill="accent6" w:themeFillTint="7F"/>
      </w:tcPr>
    </w:tblStylePr>
  </w:style>
  <w:style w:type="table" w:styleId="ColorfulList">
    <w:name w:val="Colorful List"/>
    <w:basedOn w:val="TableNormal"/>
    <w:uiPriority w:val="72"/>
    <w:semiHidden/>
    <w:unhideWhenUsed/>
    <w:rsid w:val="002C4BD7"/>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2A130" w:themeFill="accent2" w:themeFillShade="CC"/>
      </w:tcPr>
    </w:tblStylePr>
    <w:tblStylePr w:type="lastRow">
      <w:rPr>
        <w:b/>
        <w:bCs/>
        <w:color w:val="72A13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C4BD7"/>
    <w:rPr>
      <w:color w:val="000000" w:themeColor="text1"/>
    </w:rPr>
    <w:tblPr>
      <w:tblStyleRowBandSize w:val="1"/>
      <w:tblStyleColBandSize w:val="1"/>
    </w:tblPr>
    <w:tcPr>
      <w:shd w:val="clear" w:color="auto" w:fill="E2FBFD" w:themeFill="accent1" w:themeFillTint="19"/>
    </w:tcPr>
    <w:tblStylePr w:type="firstRow">
      <w:rPr>
        <w:b/>
        <w:bCs/>
        <w:color w:val="FFFFFF" w:themeColor="background1"/>
      </w:rPr>
      <w:tblPr/>
      <w:tcPr>
        <w:tcBorders>
          <w:bottom w:val="single" w:sz="12" w:space="0" w:color="FFFFFF" w:themeColor="background1"/>
        </w:tcBorders>
        <w:shd w:val="clear" w:color="auto" w:fill="72A130" w:themeFill="accent2" w:themeFillShade="CC"/>
      </w:tcPr>
    </w:tblStylePr>
    <w:tblStylePr w:type="lastRow">
      <w:rPr>
        <w:b/>
        <w:bCs/>
        <w:color w:val="72A13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F5F9" w:themeFill="accent1" w:themeFillTint="3F"/>
      </w:tcPr>
    </w:tblStylePr>
    <w:tblStylePr w:type="band1Horz">
      <w:tblPr/>
      <w:tcPr>
        <w:shd w:val="clear" w:color="auto" w:fill="C4F7FA" w:themeFill="accent1" w:themeFillTint="33"/>
      </w:tcPr>
    </w:tblStylePr>
  </w:style>
  <w:style w:type="table" w:styleId="ColorfulList-Accent2">
    <w:name w:val="Colorful List Accent 2"/>
    <w:basedOn w:val="TableNormal"/>
    <w:uiPriority w:val="72"/>
    <w:semiHidden/>
    <w:unhideWhenUsed/>
    <w:rsid w:val="002C4BD7"/>
    <w:rPr>
      <w:color w:val="000000" w:themeColor="text1"/>
    </w:rPr>
    <w:tblPr>
      <w:tblStyleRowBandSize w:val="1"/>
      <w:tblStyleColBandSize w:val="1"/>
    </w:tblPr>
    <w:tcPr>
      <w:shd w:val="clear" w:color="auto" w:fill="F4F9EC" w:themeFill="accent2" w:themeFillTint="19"/>
    </w:tcPr>
    <w:tblStylePr w:type="firstRow">
      <w:rPr>
        <w:b/>
        <w:bCs/>
        <w:color w:val="FFFFFF" w:themeColor="background1"/>
      </w:rPr>
      <w:tblPr/>
      <w:tcPr>
        <w:tcBorders>
          <w:bottom w:val="single" w:sz="12" w:space="0" w:color="FFFFFF" w:themeColor="background1"/>
        </w:tcBorders>
        <w:shd w:val="clear" w:color="auto" w:fill="72A130" w:themeFill="accent2" w:themeFillShade="CC"/>
      </w:tcPr>
    </w:tblStylePr>
    <w:tblStylePr w:type="lastRow">
      <w:rPr>
        <w:b/>
        <w:bCs/>
        <w:color w:val="72A13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F1CF" w:themeFill="accent2" w:themeFillTint="3F"/>
      </w:tcPr>
    </w:tblStylePr>
    <w:tblStylePr w:type="band1Horz">
      <w:tblPr/>
      <w:tcPr>
        <w:shd w:val="clear" w:color="auto" w:fill="E8F3D8" w:themeFill="accent2" w:themeFillTint="33"/>
      </w:tcPr>
    </w:tblStylePr>
  </w:style>
  <w:style w:type="table" w:styleId="ColorfulList-Accent3">
    <w:name w:val="Colorful List Accent 3"/>
    <w:basedOn w:val="TableNormal"/>
    <w:uiPriority w:val="72"/>
    <w:semiHidden/>
    <w:unhideWhenUsed/>
    <w:rsid w:val="002C4BD7"/>
    <w:rPr>
      <w:color w:val="000000" w:themeColor="text1"/>
    </w:rPr>
    <w:tblPr>
      <w:tblStyleRowBandSize w:val="1"/>
      <w:tblStyleColBandSize w:val="1"/>
    </w:tblPr>
    <w:tcPr>
      <w:shd w:val="clear" w:color="auto" w:fill="FEF1E9" w:themeFill="accent3" w:themeFillTint="19"/>
    </w:tcPr>
    <w:tblStylePr w:type="firstRow">
      <w:rPr>
        <w:b/>
        <w:bCs/>
        <w:color w:val="FFFFFF" w:themeColor="background1"/>
      </w:rPr>
      <w:tblPr/>
      <w:tcPr>
        <w:tcBorders>
          <w:bottom w:val="single" w:sz="12" w:space="0" w:color="FFFFFF" w:themeColor="background1"/>
        </w:tcBorders>
        <w:shd w:val="clear" w:color="auto" w:fill="C61127" w:themeFill="accent4" w:themeFillShade="CC"/>
      </w:tcPr>
    </w:tblStylePr>
    <w:tblStylePr w:type="lastRow">
      <w:rPr>
        <w:b/>
        <w:bCs/>
        <w:color w:val="C61127"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CC9" w:themeFill="accent3" w:themeFillTint="3F"/>
      </w:tcPr>
    </w:tblStylePr>
    <w:tblStylePr w:type="band1Horz">
      <w:tblPr/>
      <w:tcPr>
        <w:shd w:val="clear" w:color="auto" w:fill="FCE3D3" w:themeFill="accent3" w:themeFillTint="33"/>
      </w:tcPr>
    </w:tblStylePr>
  </w:style>
  <w:style w:type="table" w:styleId="ColorfulList-Accent4">
    <w:name w:val="Colorful List Accent 4"/>
    <w:basedOn w:val="TableNormal"/>
    <w:uiPriority w:val="72"/>
    <w:semiHidden/>
    <w:unhideWhenUsed/>
    <w:rsid w:val="002C4BD7"/>
    <w:rPr>
      <w:color w:val="000000" w:themeColor="text1"/>
    </w:rPr>
    <w:tblPr>
      <w:tblStyleRowBandSize w:val="1"/>
      <w:tblStyleColBandSize w:val="1"/>
    </w:tblPr>
    <w:tcPr>
      <w:shd w:val="clear" w:color="auto" w:fill="FDE9EB" w:themeFill="accent4" w:themeFillTint="19"/>
    </w:tcPr>
    <w:tblStylePr w:type="firstRow">
      <w:rPr>
        <w:b/>
        <w:bCs/>
        <w:color w:val="FFFFFF" w:themeColor="background1"/>
      </w:rPr>
      <w:tblPr/>
      <w:tcPr>
        <w:tcBorders>
          <w:bottom w:val="single" w:sz="12" w:space="0" w:color="FFFFFF" w:themeColor="background1"/>
        </w:tcBorders>
        <w:shd w:val="clear" w:color="auto" w:fill="D7580B" w:themeFill="accent3" w:themeFillShade="CC"/>
      </w:tcPr>
    </w:tblStylePr>
    <w:tblStylePr w:type="lastRow">
      <w:rPr>
        <w:b/>
        <w:bCs/>
        <w:color w:val="D7580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C8CE" w:themeFill="accent4" w:themeFillTint="3F"/>
      </w:tcPr>
    </w:tblStylePr>
    <w:tblStylePr w:type="band1Horz">
      <w:tblPr/>
      <w:tcPr>
        <w:shd w:val="clear" w:color="auto" w:fill="FBD2D7" w:themeFill="accent4" w:themeFillTint="33"/>
      </w:tcPr>
    </w:tblStylePr>
  </w:style>
  <w:style w:type="table" w:styleId="ColorfulList-Accent5">
    <w:name w:val="Colorful List Accent 5"/>
    <w:basedOn w:val="TableNormal"/>
    <w:uiPriority w:val="72"/>
    <w:semiHidden/>
    <w:unhideWhenUsed/>
    <w:rsid w:val="002C4BD7"/>
    <w:rPr>
      <w:color w:val="000000" w:themeColor="text1"/>
    </w:rPr>
    <w:tblPr>
      <w:tblStyleRowBandSize w:val="1"/>
      <w:tblStyleColBandSize w:val="1"/>
    </w:tblPr>
    <w:tcPr>
      <w:shd w:val="clear" w:color="auto" w:fill="FBE7EB" w:themeFill="accent5" w:themeFillTint="19"/>
    </w:tcPr>
    <w:tblStylePr w:type="firstRow">
      <w:rPr>
        <w:b/>
        <w:bCs/>
        <w:color w:val="FFFFFF" w:themeColor="background1"/>
      </w:rPr>
      <w:tblPr/>
      <w:tcPr>
        <w:tcBorders>
          <w:bottom w:val="single" w:sz="12" w:space="0" w:color="FFFFFF" w:themeColor="background1"/>
        </w:tcBorders>
        <w:shd w:val="clear" w:color="auto" w:fill="D98407" w:themeFill="accent6" w:themeFillShade="CC"/>
      </w:tcPr>
    </w:tblStylePr>
    <w:tblStylePr w:type="lastRow">
      <w:rPr>
        <w:b/>
        <w:bCs/>
        <w:color w:val="D9840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4CF" w:themeFill="accent5" w:themeFillTint="3F"/>
      </w:tcPr>
    </w:tblStylePr>
    <w:tblStylePr w:type="band1Horz">
      <w:tblPr/>
      <w:tcPr>
        <w:shd w:val="clear" w:color="auto" w:fill="F8CFD8" w:themeFill="accent5" w:themeFillTint="33"/>
      </w:tcPr>
    </w:tblStylePr>
  </w:style>
  <w:style w:type="table" w:styleId="ColorfulList-Accent6">
    <w:name w:val="Colorful List Accent 6"/>
    <w:basedOn w:val="TableNormal"/>
    <w:uiPriority w:val="72"/>
    <w:semiHidden/>
    <w:unhideWhenUsed/>
    <w:rsid w:val="002C4BD7"/>
    <w:rPr>
      <w:color w:val="000000" w:themeColor="text1"/>
    </w:rPr>
    <w:tblPr>
      <w:tblStyleRowBandSize w:val="1"/>
      <w:tblStyleColBandSize w:val="1"/>
    </w:tblPr>
    <w:tcPr>
      <w:shd w:val="clear" w:color="auto" w:fill="FEF5E9" w:themeFill="accent6" w:themeFillTint="19"/>
    </w:tcPr>
    <w:tblStylePr w:type="firstRow">
      <w:rPr>
        <w:b/>
        <w:bCs/>
        <w:color w:val="FFFFFF" w:themeColor="background1"/>
      </w:rPr>
      <w:tblPr/>
      <w:tcPr>
        <w:tcBorders>
          <w:bottom w:val="single" w:sz="12" w:space="0" w:color="FFFFFF" w:themeColor="background1"/>
        </w:tcBorders>
        <w:shd w:val="clear" w:color="auto" w:fill="A91836" w:themeFill="accent5" w:themeFillShade="CC"/>
      </w:tcPr>
    </w:tblStylePr>
    <w:tblStylePr w:type="lastRow">
      <w:rPr>
        <w:b/>
        <w:bCs/>
        <w:color w:val="A91836"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7C7" w:themeFill="accent6" w:themeFillTint="3F"/>
      </w:tcPr>
    </w:tblStylePr>
    <w:tblStylePr w:type="band1Horz">
      <w:tblPr/>
      <w:tcPr>
        <w:shd w:val="clear" w:color="auto" w:fill="FDECD2" w:themeFill="accent6" w:themeFillTint="33"/>
      </w:tcPr>
    </w:tblStylePr>
  </w:style>
  <w:style w:type="table" w:styleId="ColorfulShading">
    <w:name w:val="Colorful Shading"/>
    <w:basedOn w:val="TableNormal"/>
    <w:uiPriority w:val="71"/>
    <w:semiHidden/>
    <w:unhideWhenUsed/>
    <w:rsid w:val="002C4BD7"/>
    <w:rPr>
      <w:color w:val="000000" w:themeColor="text1"/>
    </w:rPr>
    <w:tblPr>
      <w:tblStyleRowBandSize w:val="1"/>
      <w:tblStyleColBandSize w:val="1"/>
      <w:tblBorders>
        <w:top w:val="single" w:sz="24" w:space="0" w:color="8FC64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8FC64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C4BD7"/>
    <w:rPr>
      <w:color w:val="000000" w:themeColor="text1"/>
    </w:rPr>
    <w:tblPr>
      <w:tblStyleRowBandSize w:val="1"/>
      <w:tblStyleColBandSize w:val="1"/>
      <w:tblBorders>
        <w:top w:val="single" w:sz="24" w:space="0" w:color="8FC640" w:themeColor="accent2"/>
        <w:left w:val="single" w:sz="4" w:space="0" w:color="0DABB6" w:themeColor="accent1"/>
        <w:bottom w:val="single" w:sz="4" w:space="0" w:color="0DABB6" w:themeColor="accent1"/>
        <w:right w:val="single" w:sz="4" w:space="0" w:color="0DABB6" w:themeColor="accent1"/>
        <w:insideH w:val="single" w:sz="4" w:space="0" w:color="FFFFFF" w:themeColor="background1"/>
        <w:insideV w:val="single" w:sz="4" w:space="0" w:color="FFFFFF" w:themeColor="background1"/>
      </w:tblBorders>
    </w:tblPr>
    <w:tcPr>
      <w:shd w:val="clear" w:color="auto" w:fill="E2FBFD" w:themeFill="accent1" w:themeFillTint="19"/>
    </w:tcPr>
    <w:tblStylePr w:type="firstRow">
      <w:rPr>
        <w:b/>
        <w:bCs/>
      </w:rPr>
      <w:tblPr/>
      <w:tcPr>
        <w:tcBorders>
          <w:top w:val="nil"/>
          <w:left w:val="nil"/>
          <w:bottom w:val="single" w:sz="24" w:space="0" w:color="8FC64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7666D" w:themeFill="accent1" w:themeFillShade="99"/>
      </w:tcPr>
    </w:tblStylePr>
    <w:tblStylePr w:type="firstCol">
      <w:rPr>
        <w:color w:val="FFFFFF" w:themeColor="background1"/>
      </w:rPr>
      <w:tblPr/>
      <w:tcPr>
        <w:tcBorders>
          <w:top w:val="nil"/>
          <w:left w:val="nil"/>
          <w:bottom w:val="nil"/>
          <w:right w:val="nil"/>
          <w:insideH w:val="single" w:sz="4" w:space="0" w:color="07666D" w:themeColor="accent1" w:themeShade="99"/>
          <w:insideV w:val="nil"/>
        </w:tcBorders>
        <w:shd w:val="clear" w:color="auto" w:fill="07666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7666D" w:themeFill="accent1" w:themeFillShade="99"/>
      </w:tcPr>
    </w:tblStylePr>
    <w:tblStylePr w:type="band1Vert">
      <w:tblPr/>
      <w:tcPr>
        <w:shd w:val="clear" w:color="auto" w:fill="89EFF6" w:themeFill="accent1" w:themeFillTint="66"/>
      </w:tcPr>
    </w:tblStylePr>
    <w:tblStylePr w:type="band1Horz">
      <w:tblPr/>
      <w:tcPr>
        <w:shd w:val="clear" w:color="auto" w:fill="6CEBF4"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C4BD7"/>
    <w:rPr>
      <w:color w:val="000000" w:themeColor="text1"/>
    </w:rPr>
    <w:tblPr>
      <w:tblStyleRowBandSize w:val="1"/>
      <w:tblStyleColBandSize w:val="1"/>
      <w:tblBorders>
        <w:top w:val="single" w:sz="24" w:space="0" w:color="8FC640" w:themeColor="accent2"/>
        <w:left w:val="single" w:sz="4" w:space="0" w:color="8FC640" w:themeColor="accent2"/>
        <w:bottom w:val="single" w:sz="4" w:space="0" w:color="8FC640" w:themeColor="accent2"/>
        <w:right w:val="single" w:sz="4" w:space="0" w:color="8FC640" w:themeColor="accent2"/>
        <w:insideH w:val="single" w:sz="4" w:space="0" w:color="FFFFFF" w:themeColor="background1"/>
        <w:insideV w:val="single" w:sz="4" w:space="0" w:color="FFFFFF" w:themeColor="background1"/>
      </w:tblBorders>
    </w:tblPr>
    <w:tcPr>
      <w:shd w:val="clear" w:color="auto" w:fill="F4F9EC" w:themeFill="accent2" w:themeFillTint="19"/>
    </w:tcPr>
    <w:tblStylePr w:type="firstRow">
      <w:rPr>
        <w:b/>
        <w:bCs/>
      </w:rPr>
      <w:tblPr/>
      <w:tcPr>
        <w:tcBorders>
          <w:top w:val="nil"/>
          <w:left w:val="nil"/>
          <w:bottom w:val="single" w:sz="24" w:space="0" w:color="8FC64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7824" w:themeFill="accent2" w:themeFillShade="99"/>
      </w:tcPr>
    </w:tblStylePr>
    <w:tblStylePr w:type="firstCol">
      <w:rPr>
        <w:color w:val="FFFFFF" w:themeColor="background1"/>
      </w:rPr>
      <w:tblPr/>
      <w:tcPr>
        <w:tcBorders>
          <w:top w:val="nil"/>
          <w:left w:val="nil"/>
          <w:bottom w:val="nil"/>
          <w:right w:val="nil"/>
          <w:insideH w:val="single" w:sz="4" w:space="0" w:color="557824" w:themeColor="accent2" w:themeShade="99"/>
          <w:insideV w:val="nil"/>
        </w:tcBorders>
        <w:shd w:val="clear" w:color="auto" w:fill="55782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57824" w:themeFill="accent2" w:themeFillShade="99"/>
      </w:tcPr>
    </w:tblStylePr>
    <w:tblStylePr w:type="band1Vert">
      <w:tblPr/>
      <w:tcPr>
        <w:shd w:val="clear" w:color="auto" w:fill="D2E8B2" w:themeFill="accent2" w:themeFillTint="66"/>
      </w:tcPr>
    </w:tblStylePr>
    <w:tblStylePr w:type="band1Horz">
      <w:tblPr/>
      <w:tcPr>
        <w:shd w:val="clear" w:color="auto" w:fill="C7E29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C4BD7"/>
    <w:rPr>
      <w:color w:val="000000" w:themeColor="text1"/>
    </w:rPr>
    <w:tblPr>
      <w:tblStyleRowBandSize w:val="1"/>
      <w:tblStyleColBandSize w:val="1"/>
      <w:tblBorders>
        <w:top w:val="single" w:sz="24" w:space="0" w:color="EC223B" w:themeColor="accent4"/>
        <w:left w:val="single" w:sz="4" w:space="0" w:color="F47527" w:themeColor="accent3"/>
        <w:bottom w:val="single" w:sz="4" w:space="0" w:color="F47527" w:themeColor="accent3"/>
        <w:right w:val="single" w:sz="4" w:space="0" w:color="F47527" w:themeColor="accent3"/>
        <w:insideH w:val="single" w:sz="4" w:space="0" w:color="FFFFFF" w:themeColor="background1"/>
        <w:insideV w:val="single" w:sz="4" w:space="0" w:color="FFFFFF" w:themeColor="background1"/>
      </w:tblBorders>
    </w:tblPr>
    <w:tcPr>
      <w:shd w:val="clear" w:color="auto" w:fill="FEF1E9" w:themeFill="accent3" w:themeFillTint="19"/>
    </w:tcPr>
    <w:tblStylePr w:type="firstRow">
      <w:rPr>
        <w:b/>
        <w:bCs/>
      </w:rPr>
      <w:tblPr/>
      <w:tcPr>
        <w:tcBorders>
          <w:top w:val="nil"/>
          <w:left w:val="nil"/>
          <w:bottom w:val="single" w:sz="24" w:space="0" w:color="EC223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14208" w:themeFill="accent3" w:themeFillShade="99"/>
      </w:tcPr>
    </w:tblStylePr>
    <w:tblStylePr w:type="firstCol">
      <w:rPr>
        <w:color w:val="FFFFFF" w:themeColor="background1"/>
      </w:rPr>
      <w:tblPr/>
      <w:tcPr>
        <w:tcBorders>
          <w:top w:val="nil"/>
          <w:left w:val="nil"/>
          <w:bottom w:val="nil"/>
          <w:right w:val="nil"/>
          <w:insideH w:val="single" w:sz="4" w:space="0" w:color="A14208" w:themeColor="accent3" w:themeShade="99"/>
          <w:insideV w:val="nil"/>
        </w:tcBorders>
        <w:shd w:val="clear" w:color="auto" w:fill="A1420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A14208" w:themeFill="accent3" w:themeFillShade="99"/>
      </w:tcPr>
    </w:tblStylePr>
    <w:tblStylePr w:type="band1Vert">
      <w:tblPr/>
      <w:tcPr>
        <w:shd w:val="clear" w:color="auto" w:fill="FAC7A8" w:themeFill="accent3" w:themeFillTint="66"/>
      </w:tcPr>
    </w:tblStylePr>
    <w:tblStylePr w:type="band1Horz">
      <w:tblPr/>
      <w:tcPr>
        <w:shd w:val="clear" w:color="auto" w:fill="F9BA93" w:themeFill="accent3" w:themeFillTint="7F"/>
      </w:tcPr>
    </w:tblStylePr>
  </w:style>
  <w:style w:type="table" w:styleId="ColorfulShading-Accent4">
    <w:name w:val="Colorful Shading Accent 4"/>
    <w:basedOn w:val="TableNormal"/>
    <w:uiPriority w:val="71"/>
    <w:semiHidden/>
    <w:unhideWhenUsed/>
    <w:rsid w:val="002C4BD7"/>
    <w:rPr>
      <w:color w:val="000000" w:themeColor="text1"/>
    </w:rPr>
    <w:tblPr>
      <w:tblStyleRowBandSize w:val="1"/>
      <w:tblStyleColBandSize w:val="1"/>
      <w:tblBorders>
        <w:top w:val="single" w:sz="24" w:space="0" w:color="F47527" w:themeColor="accent3"/>
        <w:left w:val="single" w:sz="4" w:space="0" w:color="EC223B" w:themeColor="accent4"/>
        <w:bottom w:val="single" w:sz="4" w:space="0" w:color="EC223B" w:themeColor="accent4"/>
        <w:right w:val="single" w:sz="4" w:space="0" w:color="EC223B" w:themeColor="accent4"/>
        <w:insideH w:val="single" w:sz="4" w:space="0" w:color="FFFFFF" w:themeColor="background1"/>
        <w:insideV w:val="single" w:sz="4" w:space="0" w:color="FFFFFF" w:themeColor="background1"/>
      </w:tblBorders>
    </w:tblPr>
    <w:tcPr>
      <w:shd w:val="clear" w:color="auto" w:fill="FDE9EB" w:themeFill="accent4" w:themeFillTint="19"/>
    </w:tcPr>
    <w:tblStylePr w:type="firstRow">
      <w:rPr>
        <w:b/>
        <w:bCs/>
      </w:rPr>
      <w:tblPr/>
      <w:tcPr>
        <w:tcBorders>
          <w:top w:val="nil"/>
          <w:left w:val="nil"/>
          <w:bottom w:val="single" w:sz="24" w:space="0" w:color="F47527"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50D1D" w:themeFill="accent4" w:themeFillShade="99"/>
      </w:tcPr>
    </w:tblStylePr>
    <w:tblStylePr w:type="firstCol">
      <w:rPr>
        <w:color w:val="FFFFFF" w:themeColor="background1"/>
      </w:rPr>
      <w:tblPr/>
      <w:tcPr>
        <w:tcBorders>
          <w:top w:val="nil"/>
          <w:left w:val="nil"/>
          <w:bottom w:val="nil"/>
          <w:right w:val="nil"/>
          <w:insideH w:val="single" w:sz="4" w:space="0" w:color="950D1D" w:themeColor="accent4" w:themeShade="99"/>
          <w:insideV w:val="nil"/>
        </w:tcBorders>
        <w:shd w:val="clear" w:color="auto" w:fill="950D1D"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50D1D" w:themeFill="accent4" w:themeFillShade="99"/>
      </w:tcPr>
    </w:tblStylePr>
    <w:tblStylePr w:type="band1Vert">
      <w:tblPr/>
      <w:tcPr>
        <w:shd w:val="clear" w:color="auto" w:fill="F7A6B0" w:themeFill="accent4" w:themeFillTint="66"/>
      </w:tcPr>
    </w:tblStylePr>
    <w:tblStylePr w:type="band1Horz">
      <w:tblPr/>
      <w:tcPr>
        <w:shd w:val="clear" w:color="auto" w:fill="F5909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C4BD7"/>
    <w:rPr>
      <w:color w:val="000000" w:themeColor="text1"/>
    </w:rPr>
    <w:tblPr>
      <w:tblStyleRowBandSize w:val="1"/>
      <w:tblStyleColBandSize w:val="1"/>
      <w:tblBorders>
        <w:top w:val="single" w:sz="24" w:space="0" w:color="F8A120" w:themeColor="accent6"/>
        <w:left w:val="single" w:sz="4" w:space="0" w:color="D41E44" w:themeColor="accent5"/>
        <w:bottom w:val="single" w:sz="4" w:space="0" w:color="D41E44" w:themeColor="accent5"/>
        <w:right w:val="single" w:sz="4" w:space="0" w:color="D41E44" w:themeColor="accent5"/>
        <w:insideH w:val="single" w:sz="4" w:space="0" w:color="FFFFFF" w:themeColor="background1"/>
        <w:insideV w:val="single" w:sz="4" w:space="0" w:color="FFFFFF" w:themeColor="background1"/>
      </w:tblBorders>
    </w:tblPr>
    <w:tcPr>
      <w:shd w:val="clear" w:color="auto" w:fill="FBE7EB" w:themeFill="accent5" w:themeFillTint="19"/>
    </w:tcPr>
    <w:tblStylePr w:type="firstRow">
      <w:rPr>
        <w:b/>
        <w:bCs/>
      </w:rPr>
      <w:tblPr/>
      <w:tcPr>
        <w:tcBorders>
          <w:top w:val="nil"/>
          <w:left w:val="nil"/>
          <w:bottom w:val="single" w:sz="24" w:space="0" w:color="F8A12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E1228" w:themeFill="accent5" w:themeFillShade="99"/>
      </w:tcPr>
    </w:tblStylePr>
    <w:tblStylePr w:type="firstCol">
      <w:rPr>
        <w:color w:val="FFFFFF" w:themeColor="background1"/>
      </w:rPr>
      <w:tblPr/>
      <w:tcPr>
        <w:tcBorders>
          <w:top w:val="nil"/>
          <w:left w:val="nil"/>
          <w:bottom w:val="nil"/>
          <w:right w:val="nil"/>
          <w:insideH w:val="single" w:sz="4" w:space="0" w:color="7E1228" w:themeColor="accent5" w:themeShade="99"/>
          <w:insideV w:val="nil"/>
        </w:tcBorders>
        <w:shd w:val="clear" w:color="auto" w:fill="7E122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E1228" w:themeFill="accent5" w:themeFillShade="99"/>
      </w:tcPr>
    </w:tblStylePr>
    <w:tblStylePr w:type="band1Vert">
      <w:tblPr/>
      <w:tcPr>
        <w:shd w:val="clear" w:color="auto" w:fill="F1A0B1" w:themeFill="accent5" w:themeFillTint="66"/>
      </w:tcPr>
    </w:tblStylePr>
    <w:tblStylePr w:type="band1Horz">
      <w:tblPr/>
      <w:tcPr>
        <w:shd w:val="clear" w:color="auto" w:fill="EE899E"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C4BD7"/>
    <w:rPr>
      <w:color w:val="000000" w:themeColor="text1"/>
    </w:rPr>
    <w:tblPr>
      <w:tblStyleRowBandSize w:val="1"/>
      <w:tblStyleColBandSize w:val="1"/>
      <w:tblBorders>
        <w:top w:val="single" w:sz="24" w:space="0" w:color="D41E44" w:themeColor="accent5"/>
        <w:left w:val="single" w:sz="4" w:space="0" w:color="F8A120" w:themeColor="accent6"/>
        <w:bottom w:val="single" w:sz="4" w:space="0" w:color="F8A120" w:themeColor="accent6"/>
        <w:right w:val="single" w:sz="4" w:space="0" w:color="F8A120" w:themeColor="accent6"/>
        <w:insideH w:val="single" w:sz="4" w:space="0" w:color="FFFFFF" w:themeColor="background1"/>
        <w:insideV w:val="single" w:sz="4" w:space="0" w:color="FFFFFF" w:themeColor="background1"/>
      </w:tblBorders>
    </w:tblPr>
    <w:tcPr>
      <w:shd w:val="clear" w:color="auto" w:fill="FEF5E9" w:themeFill="accent6" w:themeFillTint="19"/>
    </w:tcPr>
    <w:tblStylePr w:type="firstRow">
      <w:rPr>
        <w:b/>
        <w:bCs/>
      </w:rPr>
      <w:tblPr/>
      <w:tcPr>
        <w:tcBorders>
          <w:top w:val="nil"/>
          <w:left w:val="nil"/>
          <w:bottom w:val="single" w:sz="24" w:space="0" w:color="D41E4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26305" w:themeFill="accent6" w:themeFillShade="99"/>
      </w:tcPr>
    </w:tblStylePr>
    <w:tblStylePr w:type="firstCol">
      <w:rPr>
        <w:color w:val="FFFFFF" w:themeColor="background1"/>
      </w:rPr>
      <w:tblPr/>
      <w:tcPr>
        <w:tcBorders>
          <w:top w:val="nil"/>
          <w:left w:val="nil"/>
          <w:bottom w:val="nil"/>
          <w:right w:val="nil"/>
          <w:insideH w:val="single" w:sz="4" w:space="0" w:color="A26305" w:themeColor="accent6" w:themeShade="99"/>
          <w:insideV w:val="nil"/>
        </w:tcBorders>
        <w:shd w:val="clear" w:color="auto" w:fill="A26305"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A26305" w:themeFill="accent6" w:themeFillShade="99"/>
      </w:tcPr>
    </w:tblStylePr>
    <w:tblStylePr w:type="band1Vert">
      <w:tblPr/>
      <w:tcPr>
        <w:shd w:val="clear" w:color="auto" w:fill="FCD9A5" w:themeFill="accent6" w:themeFillTint="66"/>
      </w:tcPr>
    </w:tblStylePr>
    <w:tblStylePr w:type="band1Horz">
      <w:tblPr/>
      <w:tcPr>
        <w:shd w:val="clear" w:color="auto" w:fill="FBD08F"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2C4BD7"/>
    <w:rPr>
      <w:sz w:val="22"/>
      <w:szCs w:val="16"/>
    </w:rPr>
  </w:style>
  <w:style w:type="paragraph" w:styleId="CommentText">
    <w:name w:val="annotation text"/>
    <w:basedOn w:val="Normal"/>
    <w:link w:val="CommentTextChar"/>
    <w:uiPriority w:val="99"/>
    <w:semiHidden/>
    <w:unhideWhenUsed/>
    <w:rsid w:val="002C4BD7"/>
    <w:rPr>
      <w:szCs w:val="20"/>
    </w:rPr>
  </w:style>
  <w:style w:type="character" w:customStyle="1" w:styleId="CommentTextChar">
    <w:name w:val="Comment Text Char"/>
    <w:basedOn w:val="DefaultParagraphFont"/>
    <w:link w:val="CommentText"/>
    <w:uiPriority w:val="99"/>
    <w:semiHidden/>
    <w:rsid w:val="002C4BD7"/>
    <w:rPr>
      <w:szCs w:val="20"/>
    </w:rPr>
  </w:style>
  <w:style w:type="paragraph" w:styleId="CommentSubject">
    <w:name w:val="annotation subject"/>
    <w:basedOn w:val="CommentText"/>
    <w:next w:val="CommentText"/>
    <w:link w:val="CommentSubjectChar"/>
    <w:uiPriority w:val="99"/>
    <w:semiHidden/>
    <w:unhideWhenUsed/>
    <w:rsid w:val="002C4BD7"/>
    <w:rPr>
      <w:b/>
      <w:bCs/>
    </w:rPr>
  </w:style>
  <w:style w:type="character" w:customStyle="1" w:styleId="CommentSubjectChar">
    <w:name w:val="Comment Subject Char"/>
    <w:basedOn w:val="CommentTextChar"/>
    <w:link w:val="CommentSubject"/>
    <w:uiPriority w:val="99"/>
    <w:semiHidden/>
    <w:rsid w:val="002C4BD7"/>
    <w:rPr>
      <w:b/>
      <w:bCs/>
      <w:szCs w:val="20"/>
    </w:rPr>
  </w:style>
  <w:style w:type="table" w:styleId="DarkList">
    <w:name w:val="Dark List"/>
    <w:basedOn w:val="TableNormal"/>
    <w:uiPriority w:val="70"/>
    <w:semiHidden/>
    <w:unhideWhenUsed/>
    <w:rsid w:val="002C4BD7"/>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C4BD7"/>
    <w:rPr>
      <w:color w:val="FFFFFF" w:themeColor="background1"/>
    </w:rPr>
    <w:tblPr>
      <w:tblStyleRowBandSize w:val="1"/>
      <w:tblStyleColBandSize w:val="1"/>
    </w:tblPr>
    <w:tcPr>
      <w:shd w:val="clear" w:color="auto" w:fill="0DABB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654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97F8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97F88" w:themeFill="accent1" w:themeFillShade="BF"/>
      </w:tcPr>
    </w:tblStylePr>
    <w:tblStylePr w:type="band1Vert">
      <w:tblPr/>
      <w:tcPr>
        <w:tcBorders>
          <w:top w:val="nil"/>
          <w:left w:val="nil"/>
          <w:bottom w:val="nil"/>
          <w:right w:val="nil"/>
          <w:insideH w:val="nil"/>
          <w:insideV w:val="nil"/>
        </w:tcBorders>
        <w:shd w:val="clear" w:color="auto" w:fill="097F88" w:themeFill="accent1" w:themeFillShade="BF"/>
      </w:tcPr>
    </w:tblStylePr>
    <w:tblStylePr w:type="band1Horz">
      <w:tblPr/>
      <w:tcPr>
        <w:tcBorders>
          <w:top w:val="nil"/>
          <w:left w:val="nil"/>
          <w:bottom w:val="nil"/>
          <w:right w:val="nil"/>
          <w:insideH w:val="nil"/>
          <w:insideV w:val="nil"/>
        </w:tcBorders>
        <w:shd w:val="clear" w:color="auto" w:fill="097F88" w:themeFill="accent1" w:themeFillShade="BF"/>
      </w:tcPr>
    </w:tblStylePr>
  </w:style>
  <w:style w:type="table" w:styleId="DarkList-Accent2">
    <w:name w:val="Dark List Accent 2"/>
    <w:basedOn w:val="TableNormal"/>
    <w:uiPriority w:val="70"/>
    <w:semiHidden/>
    <w:unhideWhenUsed/>
    <w:rsid w:val="002C4BD7"/>
    <w:rPr>
      <w:color w:val="FFFFFF" w:themeColor="background1"/>
    </w:rPr>
    <w:tblPr>
      <w:tblStyleRowBandSize w:val="1"/>
      <w:tblStyleColBandSize w:val="1"/>
    </w:tblPr>
    <w:tcPr>
      <w:shd w:val="clear" w:color="auto" w:fill="8FC64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7641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B962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B962D" w:themeFill="accent2" w:themeFillShade="BF"/>
      </w:tcPr>
    </w:tblStylePr>
    <w:tblStylePr w:type="band1Vert">
      <w:tblPr/>
      <w:tcPr>
        <w:tcBorders>
          <w:top w:val="nil"/>
          <w:left w:val="nil"/>
          <w:bottom w:val="nil"/>
          <w:right w:val="nil"/>
          <w:insideH w:val="nil"/>
          <w:insideV w:val="nil"/>
        </w:tcBorders>
        <w:shd w:val="clear" w:color="auto" w:fill="6B962D" w:themeFill="accent2" w:themeFillShade="BF"/>
      </w:tcPr>
    </w:tblStylePr>
    <w:tblStylePr w:type="band1Horz">
      <w:tblPr/>
      <w:tcPr>
        <w:tcBorders>
          <w:top w:val="nil"/>
          <w:left w:val="nil"/>
          <w:bottom w:val="nil"/>
          <w:right w:val="nil"/>
          <w:insideH w:val="nil"/>
          <w:insideV w:val="nil"/>
        </w:tcBorders>
        <w:shd w:val="clear" w:color="auto" w:fill="6B962D" w:themeFill="accent2" w:themeFillShade="BF"/>
      </w:tcPr>
    </w:tblStylePr>
  </w:style>
  <w:style w:type="table" w:styleId="DarkList-Accent3">
    <w:name w:val="Dark List Accent 3"/>
    <w:basedOn w:val="TableNormal"/>
    <w:uiPriority w:val="70"/>
    <w:semiHidden/>
    <w:unhideWhenUsed/>
    <w:rsid w:val="002C4BD7"/>
    <w:rPr>
      <w:color w:val="FFFFFF" w:themeColor="background1"/>
    </w:rPr>
    <w:tblPr>
      <w:tblStyleRowBandSize w:val="1"/>
      <w:tblStyleColBandSize w:val="1"/>
    </w:tblPr>
    <w:tcPr>
      <w:shd w:val="clear" w:color="auto" w:fill="F47527"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5370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C9520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C9520A" w:themeFill="accent3" w:themeFillShade="BF"/>
      </w:tcPr>
    </w:tblStylePr>
    <w:tblStylePr w:type="band1Vert">
      <w:tblPr/>
      <w:tcPr>
        <w:tcBorders>
          <w:top w:val="nil"/>
          <w:left w:val="nil"/>
          <w:bottom w:val="nil"/>
          <w:right w:val="nil"/>
          <w:insideH w:val="nil"/>
          <w:insideV w:val="nil"/>
        </w:tcBorders>
        <w:shd w:val="clear" w:color="auto" w:fill="C9520A" w:themeFill="accent3" w:themeFillShade="BF"/>
      </w:tcPr>
    </w:tblStylePr>
    <w:tblStylePr w:type="band1Horz">
      <w:tblPr/>
      <w:tcPr>
        <w:tcBorders>
          <w:top w:val="nil"/>
          <w:left w:val="nil"/>
          <w:bottom w:val="nil"/>
          <w:right w:val="nil"/>
          <w:insideH w:val="nil"/>
          <w:insideV w:val="nil"/>
        </w:tcBorders>
        <w:shd w:val="clear" w:color="auto" w:fill="C9520A" w:themeFill="accent3" w:themeFillShade="BF"/>
      </w:tcPr>
    </w:tblStylePr>
  </w:style>
  <w:style w:type="table" w:styleId="DarkList-Accent4">
    <w:name w:val="Dark List Accent 4"/>
    <w:basedOn w:val="TableNormal"/>
    <w:uiPriority w:val="70"/>
    <w:semiHidden/>
    <w:unhideWhenUsed/>
    <w:rsid w:val="002C4BD7"/>
    <w:rPr>
      <w:color w:val="FFFFFF" w:themeColor="background1"/>
    </w:rPr>
    <w:tblPr>
      <w:tblStyleRowBandSize w:val="1"/>
      <w:tblStyleColBandSize w:val="1"/>
    </w:tblPr>
    <w:tcPr>
      <w:shd w:val="clear" w:color="auto" w:fill="EC223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A1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9102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91024" w:themeFill="accent4" w:themeFillShade="BF"/>
      </w:tcPr>
    </w:tblStylePr>
    <w:tblStylePr w:type="band1Vert">
      <w:tblPr/>
      <w:tcPr>
        <w:tcBorders>
          <w:top w:val="nil"/>
          <w:left w:val="nil"/>
          <w:bottom w:val="nil"/>
          <w:right w:val="nil"/>
          <w:insideH w:val="nil"/>
          <w:insideV w:val="nil"/>
        </w:tcBorders>
        <w:shd w:val="clear" w:color="auto" w:fill="B91024" w:themeFill="accent4" w:themeFillShade="BF"/>
      </w:tcPr>
    </w:tblStylePr>
    <w:tblStylePr w:type="band1Horz">
      <w:tblPr/>
      <w:tcPr>
        <w:tcBorders>
          <w:top w:val="nil"/>
          <w:left w:val="nil"/>
          <w:bottom w:val="nil"/>
          <w:right w:val="nil"/>
          <w:insideH w:val="nil"/>
          <w:insideV w:val="nil"/>
        </w:tcBorders>
        <w:shd w:val="clear" w:color="auto" w:fill="B91024" w:themeFill="accent4" w:themeFillShade="BF"/>
      </w:tcPr>
    </w:tblStylePr>
  </w:style>
  <w:style w:type="table" w:styleId="DarkList-Accent5">
    <w:name w:val="Dark List Accent 5"/>
    <w:basedOn w:val="TableNormal"/>
    <w:uiPriority w:val="70"/>
    <w:semiHidden/>
    <w:unhideWhenUsed/>
    <w:rsid w:val="002C4BD7"/>
    <w:rPr>
      <w:color w:val="FFFFFF" w:themeColor="background1"/>
    </w:rPr>
    <w:tblPr>
      <w:tblStyleRowBandSize w:val="1"/>
      <w:tblStyleColBandSize w:val="1"/>
    </w:tblPr>
    <w:tcPr>
      <w:shd w:val="clear" w:color="auto" w:fill="D41E4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0F2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E163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E1632" w:themeFill="accent5" w:themeFillShade="BF"/>
      </w:tcPr>
    </w:tblStylePr>
    <w:tblStylePr w:type="band1Vert">
      <w:tblPr/>
      <w:tcPr>
        <w:tcBorders>
          <w:top w:val="nil"/>
          <w:left w:val="nil"/>
          <w:bottom w:val="nil"/>
          <w:right w:val="nil"/>
          <w:insideH w:val="nil"/>
          <w:insideV w:val="nil"/>
        </w:tcBorders>
        <w:shd w:val="clear" w:color="auto" w:fill="9E1632" w:themeFill="accent5" w:themeFillShade="BF"/>
      </w:tcPr>
    </w:tblStylePr>
    <w:tblStylePr w:type="band1Horz">
      <w:tblPr/>
      <w:tcPr>
        <w:tcBorders>
          <w:top w:val="nil"/>
          <w:left w:val="nil"/>
          <w:bottom w:val="nil"/>
          <w:right w:val="nil"/>
          <w:insideH w:val="nil"/>
          <w:insideV w:val="nil"/>
        </w:tcBorders>
        <w:shd w:val="clear" w:color="auto" w:fill="9E1632" w:themeFill="accent5" w:themeFillShade="BF"/>
      </w:tcPr>
    </w:tblStylePr>
  </w:style>
  <w:style w:type="table" w:styleId="DarkList-Accent6">
    <w:name w:val="Dark List Accent 6"/>
    <w:basedOn w:val="TableNormal"/>
    <w:uiPriority w:val="70"/>
    <w:semiHidden/>
    <w:unhideWhenUsed/>
    <w:rsid w:val="002C4BD7"/>
    <w:rPr>
      <w:color w:val="FFFFFF" w:themeColor="background1"/>
    </w:rPr>
    <w:tblPr>
      <w:tblStyleRowBandSize w:val="1"/>
      <w:tblStyleColBandSize w:val="1"/>
    </w:tblPr>
    <w:tcPr>
      <w:shd w:val="clear" w:color="auto" w:fill="F8A12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7520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CB7B0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CB7B06" w:themeFill="accent6" w:themeFillShade="BF"/>
      </w:tcPr>
    </w:tblStylePr>
    <w:tblStylePr w:type="band1Vert">
      <w:tblPr/>
      <w:tcPr>
        <w:tcBorders>
          <w:top w:val="nil"/>
          <w:left w:val="nil"/>
          <w:bottom w:val="nil"/>
          <w:right w:val="nil"/>
          <w:insideH w:val="nil"/>
          <w:insideV w:val="nil"/>
        </w:tcBorders>
        <w:shd w:val="clear" w:color="auto" w:fill="CB7B06" w:themeFill="accent6" w:themeFillShade="BF"/>
      </w:tcPr>
    </w:tblStylePr>
    <w:tblStylePr w:type="band1Horz">
      <w:tblPr/>
      <w:tcPr>
        <w:tcBorders>
          <w:top w:val="nil"/>
          <w:left w:val="nil"/>
          <w:bottom w:val="nil"/>
          <w:right w:val="nil"/>
          <w:insideH w:val="nil"/>
          <w:insideV w:val="nil"/>
        </w:tcBorders>
        <w:shd w:val="clear" w:color="auto" w:fill="CB7B06" w:themeFill="accent6" w:themeFillShade="BF"/>
      </w:tcPr>
    </w:tblStylePr>
  </w:style>
  <w:style w:type="paragraph" w:styleId="Date">
    <w:name w:val="Date"/>
    <w:basedOn w:val="Normal"/>
    <w:next w:val="Normal"/>
    <w:link w:val="DateChar"/>
    <w:uiPriority w:val="99"/>
    <w:semiHidden/>
    <w:unhideWhenUsed/>
    <w:rsid w:val="002C4BD7"/>
  </w:style>
  <w:style w:type="character" w:customStyle="1" w:styleId="DateChar">
    <w:name w:val="Date Char"/>
    <w:basedOn w:val="DefaultParagraphFont"/>
    <w:link w:val="Date"/>
    <w:uiPriority w:val="99"/>
    <w:semiHidden/>
    <w:rsid w:val="002C4BD7"/>
  </w:style>
  <w:style w:type="paragraph" w:styleId="DocumentMap">
    <w:name w:val="Document Map"/>
    <w:basedOn w:val="Normal"/>
    <w:link w:val="DocumentMapChar"/>
    <w:uiPriority w:val="99"/>
    <w:semiHidden/>
    <w:unhideWhenUsed/>
    <w:rsid w:val="002C4BD7"/>
    <w:rPr>
      <w:rFonts w:ascii="Segoe UI" w:hAnsi="Segoe UI" w:cs="Segoe UI"/>
      <w:szCs w:val="16"/>
    </w:rPr>
  </w:style>
  <w:style w:type="character" w:customStyle="1" w:styleId="DocumentMapChar">
    <w:name w:val="Document Map Char"/>
    <w:basedOn w:val="DefaultParagraphFont"/>
    <w:link w:val="DocumentMap"/>
    <w:uiPriority w:val="99"/>
    <w:semiHidden/>
    <w:rsid w:val="002C4BD7"/>
    <w:rPr>
      <w:rFonts w:ascii="Segoe UI" w:hAnsi="Segoe UI" w:cs="Segoe UI"/>
      <w:szCs w:val="16"/>
    </w:rPr>
  </w:style>
  <w:style w:type="paragraph" w:styleId="E-mailSignature">
    <w:name w:val="E-mail Signature"/>
    <w:basedOn w:val="Normal"/>
    <w:link w:val="E-mailSignatureChar"/>
    <w:uiPriority w:val="99"/>
    <w:semiHidden/>
    <w:unhideWhenUsed/>
    <w:rsid w:val="002C4BD7"/>
  </w:style>
  <w:style w:type="character" w:customStyle="1" w:styleId="E-mailSignatureChar">
    <w:name w:val="E-mail Signature Char"/>
    <w:basedOn w:val="DefaultParagraphFont"/>
    <w:link w:val="E-mailSignature"/>
    <w:uiPriority w:val="99"/>
    <w:semiHidden/>
    <w:rsid w:val="002C4BD7"/>
  </w:style>
  <w:style w:type="character" w:styleId="Emphasis">
    <w:name w:val="Emphasis"/>
    <w:basedOn w:val="DefaultParagraphFont"/>
    <w:uiPriority w:val="20"/>
    <w:semiHidden/>
    <w:unhideWhenUsed/>
    <w:qFormat/>
    <w:rsid w:val="002C4BD7"/>
    <w:rPr>
      <w:i/>
      <w:iCs/>
    </w:rPr>
  </w:style>
  <w:style w:type="character" w:styleId="EndnoteReference">
    <w:name w:val="endnote reference"/>
    <w:basedOn w:val="DefaultParagraphFont"/>
    <w:uiPriority w:val="99"/>
    <w:semiHidden/>
    <w:unhideWhenUsed/>
    <w:rsid w:val="002C4BD7"/>
    <w:rPr>
      <w:vertAlign w:val="superscript"/>
    </w:rPr>
  </w:style>
  <w:style w:type="paragraph" w:styleId="EndnoteText">
    <w:name w:val="endnote text"/>
    <w:basedOn w:val="Normal"/>
    <w:link w:val="EndnoteTextChar"/>
    <w:uiPriority w:val="99"/>
    <w:semiHidden/>
    <w:unhideWhenUsed/>
    <w:rsid w:val="002C4BD7"/>
    <w:rPr>
      <w:szCs w:val="20"/>
    </w:rPr>
  </w:style>
  <w:style w:type="character" w:customStyle="1" w:styleId="EndnoteTextChar">
    <w:name w:val="Endnote Text Char"/>
    <w:basedOn w:val="DefaultParagraphFont"/>
    <w:link w:val="EndnoteText"/>
    <w:uiPriority w:val="99"/>
    <w:semiHidden/>
    <w:rsid w:val="002C4BD7"/>
    <w:rPr>
      <w:szCs w:val="20"/>
    </w:rPr>
  </w:style>
  <w:style w:type="paragraph" w:styleId="EnvelopeAddress">
    <w:name w:val="envelope address"/>
    <w:basedOn w:val="Normal"/>
    <w:uiPriority w:val="99"/>
    <w:semiHidden/>
    <w:unhideWhenUsed/>
    <w:rsid w:val="002C4BD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2C4BD7"/>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2C4BD7"/>
    <w:rPr>
      <w:color w:val="FF0000" w:themeColor="followedHyperlink"/>
      <w:u w:val="single"/>
    </w:rPr>
  </w:style>
  <w:style w:type="character" w:styleId="FootnoteReference">
    <w:name w:val="footnote reference"/>
    <w:basedOn w:val="DefaultParagraphFont"/>
    <w:uiPriority w:val="99"/>
    <w:semiHidden/>
    <w:unhideWhenUsed/>
    <w:rsid w:val="002C4BD7"/>
    <w:rPr>
      <w:vertAlign w:val="superscript"/>
    </w:rPr>
  </w:style>
  <w:style w:type="paragraph" w:styleId="FootnoteText">
    <w:name w:val="footnote text"/>
    <w:basedOn w:val="Normal"/>
    <w:link w:val="FootnoteTextChar"/>
    <w:uiPriority w:val="99"/>
    <w:semiHidden/>
    <w:unhideWhenUsed/>
    <w:rsid w:val="002C4BD7"/>
    <w:rPr>
      <w:szCs w:val="20"/>
    </w:rPr>
  </w:style>
  <w:style w:type="character" w:customStyle="1" w:styleId="FootnoteTextChar">
    <w:name w:val="Footnote Text Char"/>
    <w:basedOn w:val="DefaultParagraphFont"/>
    <w:link w:val="FootnoteText"/>
    <w:uiPriority w:val="99"/>
    <w:semiHidden/>
    <w:rsid w:val="002C4BD7"/>
    <w:rPr>
      <w:szCs w:val="20"/>
    </w:rPr>
  </w:style>
  <w:style w:type="table" w:styleId="GridTable1Light">
    <w:name w:val="Grid Table 1 Light"/>
    <w:basedOn w:val="TableNormal"/>
    <w:uiPriority w:val="46"/>
    <w:rsid w:val="002C4BD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C4BD7"/>
    <w:tblPr>
      <w:tblStyleRowBandSize w:val="1"/>
      <w:tblStyleColBandSize w:val="1"/>
      <w:tblBorders>
        <w:top w:val="single" w:sz="4" w:space="0" w:color="89EFF6" w:themeColor="accent1" w:themeTint="66"/>
        <w:left w:val="single" w:sz="4" w:space="0" w:color="89EFF6" w:themeColor="accent1" w:themeTint="66"/>
        <w:bottom w:val="single" w:sz="4" w:space="0" w:color="89EFF6" w:themeColor="accent1" w:themeTint="66"/>
        <w:right w:val="single" w:sz="4" w:space="0" w:color="89EFF6" w:themeColor="accent1" w:themeTint="66"/>
        <w:insideH w:val="single" w:sz="4" w:space="0" w:color="89EFF6" w:themeColor="accent1" w:themeTint="66"/>
        <w:insideV w:val="single" w:sz="4" w:space="0" w:color="89EFF6" w:themeColor="accent1" w:themeTint="66"/>
      </w:tblBorders>
    </w:tblPr>
    <w:tblStylePr w:type="firstRow">
      <w:rPr>
        <w:b/>
        <w:bCs/>
      </w:rPr>
      <w:tblPr/>
      <w:tcPr>
        <w:tcBorders>
          <w:bottom w:val="single" w:sz="12" w:space="0" w:color="4EE7F2" w:themeColor="accent1" w:themeTint="99"/>
        </w:tcBorders>
      </w:tcPr>
    </w:tblStylePr>
    <w:tblStylePr w:type="lastRow">
      <w:rPr>
        <w:b/>
        <w:bCs/>
      </w:rPr>
      <w:tblPr/>
      <w:tcPr>
        <w:tcBorders>
          <w:top w:val="double" w:sz="2" w:space="0" w:color="4EE7F2"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C4BD7"/>
    <w:tblPr>
      <w:tblStyleRowBandSize w:val="1"/>
      <w:tblStyleColBandSize w:val="1"/>
      <w:tblBorders>
        <w:top w:val="single" w:sz="4" w:space="0" w:color="D2E8B2" w:themeColor="accent2" w:themeTint="66"/>
        <w:left w:val="single" w:sz="4" w:space="0" w:color="D2E8B2" w:themeColor="accent2" w:themeTint="66"/>
        <w:bottom w:val="single" w:sz="4" w:space="0" w:color="D2E8B2" w:themeColor="accent2" w:themeTint="66"/>
        <w:right w:val="single" w:sz="4" w:space="0" w:color="D2E8B2" w:themeColor="accent2" w:themeTint="66"/>
        <w:insideH w:val="single" w:sz="4" w:space="0" w:color="D2E8B2" w:themeColor="accent2" w:themeTint="66"/>
        <w:insideV w:val="single" w:sz="4" w:space="0" w:color="D2E8B2" w:themeColor="accent2" w:themeTint="66"/>
      </w:tblBorders>
    </w:tblPr>
    <w:tblStylePr w:type="firstRow">
      <w:rPr>
        <w:b/>
        <w:bCs/>
      </w:rPr>
      <w:tblPr/>
      <w:tcPr>
        <w:tcBorders>
          <w:bottom w:val="single" w:sz="12" w:space="0" w:color="BBDC8C" w:themeColor="accent2" w:themeTint="99"/>
        </w:tcBorders>
      </w:tcPr>
    </w:tblStylePr>
    <w:tblStylePr w:type="lastRow">
      <w:rPr>
        <w:b/>
        <w:bCs/>
      </w:rPr>
      <w:tblPr/>
      <w:tcPr>
        <w:tcBorders>
          <w:top w:val="double" w:sz="2" w:space="0" w:color="BBDC8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C4BD7"/>
    <w:tblPr>
      <w:tblStyleRowBandSize w:val="1"/>
      <w:tblStyleColBandSize w:val="1"/>
      <w:tblBorders>
        <w:top w:val="single" w:sz="4" w:space="0" w:color="FAC7A8" w:themeColor="accent3" w:themeTint="66"/>
        <w:left w:val="single" w:sz="4" w:space="0" w:color="FAC7A8" w:themeColor="accent3" w:themeTint="66"/>
        <w:bottom w:val="single" w:sz="4" w:space="0" w:color="FAC7A8" w:themeColor="accent3" w:themeTint="66"/>
        <w:right w:val="single" w:sz="4" w:space="0" w:color="FAC7A8" w:themeColor="accent3" w:themeTint="66"/>
        <w:insideH w:val="single" w:sz="4" w:space="0" w:color="FAC7A8" w:themeColor="accent3" w:themeTint="66"/>
        <w:insideV w:val="single" w:sz="4" w:space="0" w:color="FAC7A8" w:themeColor="accent3" w:themeTint="66"/>
      </w:tblBorders>
    </w:tblPr>
    <w:tblStylePr w:type="firstRow">
      <w:rPr>
        <w:b/>
        <w:bCs/>
      </w:rPr>
      <w:tblPr/>
      <w:tcPr>
        <w:tcBorders>
          <w:bottom w:val="single" w:sz="12" w:space="0" w:color="F8AC7D" w:themeColor="accent3" w:themeTint="99"/>
        </w:tcBorders>
      </w:tcPr>
    </w:tblStylePr>
    <w:tblStylePr w:type="lastRow">
      <w:rPr>
        <w:b/>
        <w:bCs/>
      </w:rPr>
      <w:tblPr/>
      <w:tcPr>
        <w:tcBorders>
          <w:top w:val="double" w:sz="2" w:space="0" w:color="F8AC7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C4BD7"/>
    <w:tblPr>
      <w:tblStyleRowBandSize w:val="1"/>
      <w:tblStyleColBandSize w:val="1"/>
      <w:tblBorders>
        <w:top w:val="single" w:sz="4" w:space="0" w:color="F7A6B0" w:themeColor="accent4" w:themeTint="66"/>
        <w:left w:val="single" w:sz="4" w:space="0" w:color="F7A6B0" w:themeColor="accent4" w:themeTint="66"/>
        <w:bottom w:val="single" w:sz="4" w:space="0" w:color="F7A6B0" w:themeColor="accent4" w:themeTint="66"/>
        <w:right w:val="single" w:sz="4" w:space="0" w:color="F7A6B0" w:themeColor="accent4" w:themeTint="66"/>
        <w:insideH w:val="single" w:sz="4" w:space="0" w:color="F7A6B0" w:themeColor="accent4" w:themeTint="66"/>
        <w:insideV w:val="single" w:sz="4" w:space="0" w:color="F7A6B0" w:themeColor="accent4" w:themeTint="66"/>
      </w:tblBorders>
    </w:tblPr>
    <w:tblStylePr w:type="firstRow">
      <w:rPr>
        <w:b/>
        <w:bCs/>
      </w:rPr>
      <w:tblPr/>
      <w:tcPr>
        <w:tcBorders>
          <w:bottom w:val="single" w:sz="12" w:space="0" w:color="F37A89" w:themeColor="accent4" w:themeTint="99"/>
        </w:tcBorders>
      </w:tcPr>
    </w:tblStylePr>
    <w:tblStylePr w:type="lastRow">
      <w:rPr>
        <w:b/>
        <w:bCs/>
      </w:rPr>
      <w:tblPr/>
      <w:tcPr>
        <w:tcBorders>
          <w:top w:val="double" w:sz="2" w:space="0" w:color="F37A89"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C4BD7"/>
    <w:tblPr>
      <w:tblStyleRowBandSize w:val="1"/>
      <w:tblStyleColBandSize w:val="1"/>
      <w:tblBorders>
        <w:top w:val="single" w:sz="4" w:space="0" w:color="F1A0B1" w:themeColor="accent5" w:themeTint="66"/>
        <w:left w:val="single" w:sz="4" w:space="0" w:color="F1A0B1" w:themeColor="accent5" w:themeTint="66"/>
        <w:bottom w:val="single" w:sz="4" w:space="0" w:color="F1A0B1" w:themeColor="accent5" w:themeTint="66"/>
        <w:right w:val="single" w:sz="4" w:space="0" w:color="F1A0B1" w:themeColor="accent5" w:themeTint="66"/>
        <w:insideH w:val="single" w:sz="4" w:space="0" w:color="F1A0B1" w:themeColor="accent5" w:themeTint="66"/>
        <w:insideV w:val="single" w:sz="4" w:space="0" w:color="F1A0B1" w:themeColor="accent5" w:themeTint="66"/>
      </w:tblBorders>
    </w:tblPr>
    <w:tblStylePr w:type="firstRow">
      <w:rPr>
        <w:b/>
        <w:bCs/>
      </w:rPr>
      <w:tblPr/>
      <w:tcPr>
        <w:tcBorders>
          <w:bottom w:val="single" w:sz="12" w:space="0" w:color="EB718B" w:themeColor="accent5" w:themeTint="99"/>
        </w:tcBorders>
      </w:tcPr>
    </w:tblStylePr>
    <w:tblStylePr w:type="lastRow">
      <w:rPr>
        <w:b/>
        <w:bCs/>
      </w:rPr>
      <w:tblPr/>
      <w:tcPr>
        <w:tcBorders>
          <w:top w:val="double" w:sz="2" w:space="0" w:color="EB718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C4BD7"/>
    <w:tblPr>
      <w:tblStyleRowBandSize w:val="1"/>
      <w:tblStyleColBandSize w:val="1"/>
      <w:tblBorders>
        <w:top w:val="single" w:sz="4" w:space="0" w:color="FCD9A5" w:themeColor="accent6" w:themeTint="66"/>
        <w:left w:val="single" w:sz="4" w:space="0" w:color="FCD9A5" w:themeColor="accent6" w:themeTint="66"/>
        <w:bottom w:val="single" w:sz="4" w:space="0" w:color="FCD9A5" w:themeColor="accent6" w:themeTint="66"/>
        <w:right w:val="single" w:sz="4" w:space="0" w:color="FCD9A5" w:themeColor="accent6" w:themeTint="66"/>
        <w:insideH w:val="single" w:sz="4" w:space="0" w:color="FCD9A5" w:themeColor="accent6" w:themeTint="66"/>
        <w:insideV w:val="single" w:sz="4" w:space="0" w:color="FCD9A5" w:themeColor="accent6" w:themeTint="66"/>
      </w:tblBorders>
    </w:tblPr>
    <w:tblStylePr w:type="firstRow">
      <w:rPr>
        <w:b/>
        <w:bCs/>
      </w:rPr>
      <w:tblPr/>
      <w:tcPr>
        <w:tcBorders>
          <w:bottom w:val="single" w:sz="12" w:space="0" w:color="FAC679" w:themeColor="accent6" w:themeTint="99"/>
        </w:tcBorders>
      </w:tcPr>
    </w:tblStylePr>
    <w:tblStylePr w:type="lastRow">
      <w:rPr>
        <w:b/>
        <w:bCs/>
      </w:rPr>
      <w:tblPr/>
      <w:tcPr>
        <w:tcBorders>
          <w:top w:val="double" w:sz="2" w:space="0" w:color="FAC67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C4BD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C4BD7"/>
    <w:tblPr>
      <w:tblStyleRowBandSize w:val="1"/>
      <w:tblStyleColBandSize w:val="1"/>
      <w:tblBorders>
        <w:top w:val="single" w:sz="2" w:space="0" w:color="4EE7F2" w:themeColor="accent1" w:themeTint="99"/>
        <w:bottom w:val="single" w:sz="2" w:space="0" w:color="4EE7F2" w:themeColor="accent1" w:themeTint="99"/>
        <w:insideH w:val="single" w:sz="2" w:space="0" w:color="4EE7F2" w:themeColor="accent1" w:themeTint="99"/>
        <w:insideV w:val="single" w:sz="2" w:space="0" w:color="4EE7F2" w:themeColor="accent1" w:themeTint="99"/>
      </w:tblBorders>
    </w:tblPr>
    <w:tblStylePr w:type="firstRow">
      <w:rPr>
        <w:b/>
        <w:bCs/>
      </w:rPr>
      <w:tblPr/>
      <w:tcPr>
        <w:tcBorders>
          <w:top w:val="nil"/>
          <w:bottom w:val="single" w:sz="12" w:space="0" w:color="4EE7F2" w:themeColor="accent1" w:themeTint="99"/>
          <w:insideH w:val="nil"/>
          <w:insideV w:val="nil"/>
        </w:tcBorders>
        <w:shd w:val="clear" w:color="auto" w:fill="FFFFFF" w:themeFill="background1"/>
      </w:tcPr>
    </w:tblStylePr>
    <w:tblStylePr w:type="lastRow">
      <w:rPr>
        <w:b/>
        <w:bCs/>
      </w:rPr>
      <w:tblPr/>
      <w:tcPr>
        <w:tcBorders>
          <w:top w:val="double" w:sz="2" w:space="0" w:color="4EE7F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4F7FA" w:themeFill="accent1" w:themeFillTint="33"/>
      </w:tcPr>
    </w:tblStylePr>
    <w:tblStylePr w:type="band1Horz">
      <w:tblPr/>
      <w:tcPr>
        <w:shd w:val="clear" w:color="auto" w:fill="C4F7FA" w:themeFill="accent1" w:themeFillTint="33"/>
      </w:tcPr>
    </w:tblStylePr>
  </w:style>
  <w:style w:type="table" w:styleId="GridTable2-Accent2">
    <w:name w:val="Grid Table 2 Accent 2"/>
    <w:basedOn w:val="TableNormal"/>
    <w:uiPriority w:val="47"/>
    <w:rsid w:val="002C4BD7"/>
    <w:tblPr>
      <w:tblStyleRowBandSize w:val="1"/>
      <w:tblStyleColBandSize w:val="1"/>
      <w:tblBorders>
        <w:top w:val="single" w:sz="2" w:space="0" w:color="BBDC8C" w:themeColor="accent2" w:themeTint="99"/>
        <w:bottom w:val="single" w:sz="2" w:space="0" w:color="BBDC8C" w:themeColor="accent2" w:themeTint="99"/>
        <w:insideH w:val="single" w:sz="2" w:space="0" w:color="BBDC8C" w:themeColor="accent2" w:themeTint="99"/>
        <w:insideV w:val="single" w:sz="2" w:space="0" w:color="BBDC8C" w:themeColor="accent2" w:themeTint="99"/>
      </w:tblBorders>
    </w:tblPr>
    <w:tblStylePr w:type="firstRow">
      <w:rPr>
        <w:b/>
        <w:bCs/>
      </w:rPr>
      <w:tblPr/>
      <w:tcPr>
        <w:tcBorders>
          <w:top w:val="nil"/>
          <w:bottom w:val="single" w:sz="12" w:space="0" w:color="BBDC8C" w:themeColor="accent2" w:themeTint="99"/>
          <w:insideH w:val="nil"/>
          <w:insideV w:val="nil"/>
        </w:tcBorders>
        <w:shd w:val="clear" w:color="auto" w:fill="FFFFFF" w:themeFill="background1"/>
      </w:tcPr>
    </w:tblStylePr>
    <w:tblStylePr w:type="lastRow">
      <w:rPr>
        <w:b/>
        <w:bCs/>
      </w:rPr>
      <w:tblPr/>
      <w:tcPr>
        <w:tcBorders>
          <w:top w:val="double" w:sz="2" w:space="0" w:color="BBDC8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F3D8" w:themeFill="accent2" w:themeFillTint="33"/>
      </w:tcPr>
    </w:tblStylePr>
    <w:tblStylePr w:type="band1Horz">
      <w:tblPr/>
      <w:tcPr>
        <w:shd w:val="clear" w:color="auto" w:fill="E8F3D8" w:themeFill="accent2" w:themeFillTint="33"/>
      </w:tcPr>
    </w:tblStylePr>
  </w:style>
  <w:style w:type="table" w:styleId="GridTable2-Accent3">
    <w:name w:val="Grid Table 2 Accent 3"/>
    <w:basedOn w:val="TableNormal"/>
    <w:uiPriority w:val="47"/>
    <w:rsid w:val="002C4BD7"/>
    <w:tblPr>
      <w:tblStyleRowBandSize w:val="1"/>
      <w:tblStyleColBandSize w:val="1"/>
      <w:tblBorders>
        <w:top w:val="single" w:sz="2" w:space="0" w:color="F8AC7D" w:themeColor="accent3" w:themeTint="99"/>
        <w:bottom w:val="single" w:sz="2" w:space="0" w:color="F8AC7D" w:themeColor="accent3" w:themeTint="99"/>
        <w:insideH w:val="single" w:sz="2" w:space="0" w:color="F8AC7D" w:themeColor="accent3" w:themeTint="99"/>
        <w:insideV w:val="single" w:sz="2" w:space="0" w:color="F8AC7D" w:themeColor="accent3" w:themeTint="99"/>
      </w:tblBorders>
    </w:tblPr>
    <w:tblStylePr w:type="firstRow">
      <w:rPr>
        <w:b/>
        <w:bCs/>
      </w:rPr>
      <w:tblPr/>
      <w:tcPr>
        <w:tcBorders>
          <w:top w:val="nil"/>
          <w:bottom w:val="single" w:sz="12" w:space="0" w:color="F8AC7D" w:themeColor="accent3" w:themeTint="99"/>
          <w:insideH w:val="nil"/>
          <w:insideV w:val="nil"/>
        </w:tcBorders>
        <w:shd w:val="clear" w:color="auto" w:fill="FFFFFF" w:themeFill="background1"/>
      </w:tcPr>
    </w:tblStylePr>
    <w:tblStylePr w:type="lastRow">
      <w:rPr>
        <w:b/>
        <w:bCs/>
      </w:rPr>
      <w:tblPr/>
      <w:tcPr>
        <w:tcBorders>
          <w:top w:val="double" w:sz="2" w:space="0" w:color="F8AC7D"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3D3" w:themeFill="accent3" w:themeFillTint="33"/>
      </w:tcPr>
    </w:tblStylePr>
    <w:tblStylePr w:type="band1Horz">
      <w:tblPr/>
      <w:tcPr>
        <w:shd w:val="clear" w:color="auto" w:fill="FCE3D3" w:themeFill="accent3" w:themeFillTint="33"/>
      </w:tcPr>
    </w:tblStylePr>
  </w:style>
  <w:style w:type="table" w:styleId="GridTable2-Accent4">
    <w:name w:val="Grid Table 2 Accent 4"/>
    <w:basedOn w:val="TableNormal"/>
    <w:uiPriority w:val="47"/>
    <w:rsid w:val="002C4BD7"/>
    <w:tblPr>
      <w:tblStyleRowBandSize w:val="1"/>
      <w:tblStyleColBandSize w:val="1"/>
      <w:tblBorders>
        <w:top w:val="single" w:sz="2" w:space="0" w:color="F37A89" w:themeColor="accent4" w:themeTint="99"/>
        <w:bottom w:val="single" w:sz="2" w:space="0" w:color="F37A89" w:themeColor="accent4" w:themeTint="99"/>
        <w:insideH w:val="single" w:sz="2" w:space="0" w:color="F37A89" w:themeColor="accent4" w:themeTint="99"/>
        <w:insideV w:val="single" w:sz="2" w:space="0" w:color="F37A89" w:themeColor="accent4" w:themeTint="99"/>
      </w:tblBorders>
    </w:tblPr>
    <w:tblStylePr w:type="firstRow">
      <w:rPr>
        <w:b/>
        <w:bCs/>
      </w:rPr>
      <w:tblPr/>
      <w:tcPr>
        <w:tcBorders>
          <w:top w:val="nil"/>
          <w:bottom w:val="single" w:sz="12" w:space="0" w:color="F37A89" w:themeColor="accent4" w:themeTint="99"/>
          <w:insideH w:val="nil"/>
          <w:insideV w:val="nil"/>
        </w:tcBorders>
        <w:shd w:val="clear" w:color="auto" w:fill="FFFFFF" w:themeFill="background1"/>
      </w:tcPr>
    </w:tblStylePr>
    <w:tblStylePr w:type="lastRow">
      <w:rPr>
        <w:b/>
        <w:bCs/>
      </w:rPr>
      <w:tblPr/>
      <w:tcPr>
        <w:tcBorders>
          <w:top w:val="double" w:sz="2" w:space="0" w:color="F37A89"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D2D7" w:themeFill="accent4" w:themeFillTint="33"/>
      </w:tcPr>
    </w:tblStylePr>
    <w:tblStylePr w:type="band1Horz">
      <w:tblPr/>
      <w:tcPr>
        <w:shd w:val="clear" w:color="auto" w:fill="FBD2D7" w:themeFill="accent4" w:themeFillTint="33"/>
      </w:tcPr>
    </w:tblStylePr>
  </w:style>
  <w:style w:type="table" w:styleId="GridTable2-Accent5">
    <w:name w:val="Grid Table 2 Accent 5"/>
    <w:basedOn w:val="TableNormal"/>
    <w:uiPriority w:val="47"/>
    <w:rsid w:val="002C4BD7"/>
    <w:tblPr>
      <w:tblStyleRowBandSize w:val="1"/>
      <w:tblStyleColBandSize w:val="1"/>
      <w:tblBorders>
        <w:top w:val="single" w:sz="2" w:space="0" w:color="EB718B" w:themeColor="accent5" w:themeTint="99"/>
        <w:bottom w:val="single" w:sz="2" w:space="0" w:color="EB718B" w:themeColor="accent5" w:themeTint="99"/>
        <w:insideH w:val="single" w:sz="2" w:space="0" w:color="EB718B" w:themeColor="accent5" w:themeTint="99"/>
        <w:insideV w:val="single" w:sz="2" w:space="0" w:color="EB718B" w:themeColor="accent5" w:themeTint="99"/>
      </w:tblBorders>
    </w:tblPr>
    <w:tblStylePr w:type="firstRow">
      <w:rPr>
        <w:b/>
        <w:bCs/>
      </w:rPr>
      <w:tblPr/>
      <w:tcPr>
        <w:tcBorders>
          <w:top w:val="nil"/>
          <w:bottom w:val="single" w:sz="12" w:space="0" w:color="EB718B" w:themeColor="accent5" w:themeTint="99"/>
          <w:insideH w:val="nil"/>
          <w:insideV w:val="nil"/>
        </w:tcBorders>
        <w:shd w:val="clear" w:color="auto" w:fill="FFFFFF" w:themeFill="background1"/>
      </w:tcPr>
    </w:tblStylePr>
    <w:tblStylePr w:type="lastRow">
      <w:rPr>
        <w:b/>
        <w:bCs/>
      </w:rPr>
      <w:tblPr/>
      <w:tcPr>
        <w:tcBorders>
          <w:top w:val="double" w:sz="2" w:space="0" w:color="EB718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CFD8" w:themeFill="accent5" w:themeFillTint="33"/>
      </w:tcPr>
    </w:tblStylePr>
    <w:tblStylePr w:type="band1Horz">
      <w:tblPr/>
      <w:tcPr>
        <w:shd w:val="clear" w:color="auto" w:fill="F8CFD8" w:themeFill="accent5" w:themeFillTint="33"/>
      </w:tcPr>
    </w:tblStylePr>
  </w:style>
  <w:style w:type="table" w:styleId="GridTable2-Accent6">
    <w:name w:val="Grid Table 2 Accent 6"/>
    <w:basedOn w:val="TableNormal"/>
    <w:uiPriority w:val="47"/>
    <w:rsid w:val="002C4BD7"/>
    <w:tblPr>
      <w:tblStyleRowBandSize w:val="1"/>
      <w:tblStyleColBandSize w:val="1"/>
      <w:tblBorders>
        <w:top w:val="single" w:sz="2" w:space="0" w:color="FAC679" w:themeColor="accent6" w:themeTint="99"/>
        <w:bottom w:val="single" w:sz="2" w:space="0" w:color="FAC679" w:themeColor="accent6" w:themeTint="99"/>
        <w:insideH w:val="single" w:sz="2" w:space="0" w:color="FAC679" w:themeColor="accent6" w:themeTint="99"/>
        <w:insideV w:val="single" w:sz="2" w:space="0" w:color="FAC679" w:themeColor="accent6" w:themeTint="99"/>
      </w:tblBorders>
    </w:tblPr>
    <w:tblStylePr w:type="firstRow">
      <w:rPr>
        <w:b/>
        <w:bCs/>
      </w:rPr>
      <w:tblPr/>
      <w:tcPr>
        <w:tcBorders>
          <w:top w:val="nil"/>
          <w:bottom w:val="single" w:sz="12" w:space="0" w:color="FAC679" w:themeColor="accent6" w:themeTint="99"/>
          <w:insideH w:val="nil"/>
          <w:insideV w:val="nil"/>
        </w:tcBorders>
        <w:shd w:val="clear" w:color="auto" w:fill="FFFFFF" w:themeFill="background1"/>
      </w:tcPr>
    </w:tblStylePr>
    <w:tblStylePr w:type="lastRow">
      <w:rPr>
        <w:b/>
        <w:bCs/>
      </w:rPr>
      <w:tblPr/>
      <w:tcPr>
        <w:tcBorders>
          <w:top w:val="double" w:sz="2" w:space="0" w:color="FAC67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CD2" w:themeFill="accent6" w:themeFillTint="33"/>
      </w:tcPr>
    </w:tblStylePr>
    <w:tblStylePr w:type="band1Horz">
      <w:tblPr/>
      <w:tcPr>
        <w:shd w:val="clear" w:color="auto" w:fill="FDECD2" w:themeFill="accent6" w:themeFillTint="33"/>
      </w:tcPr>
    </w:tblStylePr>
  </w:style>
  <w:style w:type="table" w:styleId="GridTable3">
    <w:name w:val="Grid Table 3"/>
    <w:basedOn w:val="TableNormal"/>
    <w:uiPriority w:val="48"/>
    <w:rsid w:val="002C4BD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C4BD7"/>
    <w:tblPr>
      <w:tblStyleRowBandSize w:val="1"/>
      <w:tblStyleColBandSize w:val="1"/>
      <w:tblBorders>
        <w:top w:val="single" w:sz="4" w:space="0" w:color="4EE7F2" w:themeColor="accent1" w:themeTint="99"/>
        <w:left w:val="single" w:sz="4" w:space="0" w:color="4EE7F2" w:themeColor="accent1" w:themeTint="99"/>
        <w:bottom w:val="single" w:sz="4" w:space="0" w:color="4EE7F2" w:themeColor="accent1" w:themeTint="99"/>
        <w:right w:val="single" w:sz="4" w:space="0" w:color="4EE7F2" w:themeColor="accent1" w:themeTint="99"/>
        <w:insideH w:val="single" w:sz="4" w:space="0" w:color="4EE7F2" w:themeColor="accent1" w:themeTint="99"/>
        <w:insideV w:val="single" w:sz="4" w:space="0" w:color="4EE7F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F7FA" w:themeFill="accent1" w:themeFillTint="33"/>
      </w:tcPr>
    </w:tblStylePr>
    <w:tblStylePr w:type="band1Horz">
      <w:tblPr/>
      <w:tcPr>
        <w:shd w:val="clear" w:color="auto" w:fill="C4F7FA" w:themeFill="accent1" w:themeFillTint="33"/>
      </w:tcPr>
    </w:tblStylePr>
    <w:tblStylePr w:type="neCell">
      <w:tblPr/>
      <w:tcPr>
        <w:tcBorders>
          <w:bottom w:val="single" w:sz="4" w:space="0" w:color="4EE7F2" w:themeColor="accent1" w:themeTint="99"/>
        </w:tcBorders>
      </w:tcPr>
    </w:tblStylePr>
    <w:tblStylePr w:type="nwCell">
      <w:tblPr/>
      <w:tcPr>
        <w:tcBorders>
          <w:bottom w:val="single" w:sz="4" w:space="0" w:color="4EE7F2" w:themeColor="accent1" w:themeTint="99"/>
        </w:tcBorders>
      </w:tcPr>
    </w:tblStylePr>
    <w:tblStylePr w:type="seCell">
      <w:tblPr/>
      <w:tcPr>
        <w:tcBorders>
          <w:top w:val="single" w:sz="4" w:space="0" w:color="4EE7F2" w:themeColor="accent1" w:themeTint="99"/>
        </w:tcBorders>
      </w:tcPr>
    </w:tblStylePr>
    <w:tblStylePr w:type="swCell">
      <w:tblPr/>
      <w:tcPr>
        <w:tcBorders>
          <w:top w:val="single" w:sz="4" w:space="0" w:color="4EE7F2" w:themeColor="accent1" w:themeTint="99"/>
        </w:tcBorders>
      </w:tcPr>
    </w:tblStylePr>
  </w:style>
  <w:style w:type="table" w:styleId="GridTable3-Accent2">
    <w:name w:val="Grid Table 3 Accent 2"/>
    <w:basedOn w:val="TableNormal"/>
    <w:uiPriority w:val="48"/>
    <w:rsid w:val="002C4BD7"/>
    <w:tblPr>
      <w:tblStyleRowBandSize w:val="1"/>
      <w:tblStyleColBandSize w:val="1"/>
      <w:tblBorders>
        <w:top w:val="single" w:sz="4" w:space="0" w:color="BBDC8C" w:themeColor="accent2" w:themeTint="99"/>
        <w:left w:val="single" w:sz="4" w:space="0" w:color="BBDC8C" w:themeColor="accent2" w:themeTint="99"/>
        <w:bottom w:val="single" w:sz="4" w:space="0" w:color="BBDC8C" w:themeColor="accent2" w:themeTint="99"/>
        <w:right w:val="single" w:sz="4" w:space="0" w:color="BBDC8C" w:themeColor="accent2" w:themeTint="99"/>
        <w:insideH w:val="single" w:sz="4" w:space="0" w:color="BBDC8C" w:themeColor="accent2" w:themeTint="99"/>
        <w:insideV w:val="single" w:sz="4" w:space="0" w:color="BBDC8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F3D8" w:themeFill="accent2" w:themeFillTint="33"/>
      </w:tcPr>
    </w:tblStylePr>
    <w:tblStylePr w:type="band1Horz">
      <w:tblPr/>
      <w:tcPr>
        <w:shd w:val="clear" w:color="auto" w:fill="E8F3D8" w:themeFill="accent2" w:themeFillTint="33"/>
      </w:tcPr>
    </w:tblStylePr>
    <w:tblStylePr w:type="neCell">
      <w:tblPr/>
      <w:tcPr>
        <w:tcBorders>
          <w:bottom w:val="single" w:sz="4" w:space="0" w:color="BBDC8C" w:themeColor="accent2" w:themeTint="99"/>
        </w:tcBorders>
      </w:tcPr>
    </w:tblStylePr>
    <w:tblStylePr w:type="nwCell">
      <w:tblPr/>
      <w:tcPr>
        <w:tcBorders>
          <w:bottom w:val="single" w:sz="4" w:space="0" w:color="BBDC8C" w:themeColor="accent2" w:themeTint="99"/>
        </w:tcBorders>
      </w:tcPr>
    </w:tblStylePr>
    <w:tblStylePr w:type="seCell">
      <w:tblPr/>
      <w:tcPr>
        <w:tcBorders>
          <w:top w:val="single" w:sz="4" w:space="0" w:color="BBDC8C" w:themeColor="accent2" w:themeTint="99"/>
        </w:tcBorders>
      </w:tcPr>
    </w:tblStylePr>
    <w:tblStylePr w:type="swCell">
      <w:tblPr/>
      <w:tcPr>
        <w:tcBorders>
          <w:top w:val="single" w:sz="4" w:space="0" w:color="BBDC8C" w:themeColor="accent2" w:themeTint="99"/>
        </w:tcBorders>
      </w:tcPr>
    </w:tblStylePr>
  </w:style>
  <w:style w:type="table" w:styleId="GridTable3-Accent3">
    <w:name w:val="Grid Table 3 Accent 3"/>
    <w:basedOn w:val="TableNormal"/>
    <w:uiPriority w:val="48"/>
    <w:rsid w:val="002C4BD7"/>
    <w:tblPr>
      <w:tblStyleRowBandSize w:val="1"/>
      <w:tblStyleColBandSize w:val="1"/>
      <w:tblBorders>
        <w:top w:val="single" w:sz="4" w:space="0" w:color="F8AC7D" w:themeColor="accent3" w:themeTint="99"/>
        <w:left w:val="single" w:sz="4" w:space="0" w:color="F8AC7D" w:themeColor="accent3" w:themeTint="99"/>
        <w:bottom w:val="single" w:sz="4" w:space="0" w:color="F8AC7D" w:themeColor="accent3" w:themeTint="99"/>
        <w:right w:val="single" w:sz="4" w:space="0" w:color="F8AC7D" w:themeColor="accent3" w:themeTint="99"/>
        <w:insideH w:val="single" w:sz="4" w:space="0" w:color="F8AC7D" w:themeColor="accent3" w:themeTint="99"/>
        <w:insideV w:val="single" w:sz="4" w:space="0" w:color="F8AC7D"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3D3" w:themeFill="accent3" w:themeFillTint="33"/>
      </w:tcPr>
    </w:tblStylePr>
    <w:tblStylePr w:type="band1Horz">
      <w:tblPr/>
      <w:tcPr>
        <w:shd w:val="clear" w:color="auto" w:fill="FCE3D3" w:themeFill="accent3" w:themeFillTint="33"/>
      </w:tcPr>
    </w:tblStylePr>
    <w:tblStylePr w:type="neCell">
      <w:tblPr/>
      <w:tcPr>
        <w:tcBorders>
          <w:bottom w:val="single" w:sz="4" w:space="0" w:color="F8AC7D" w:themeColor="accent3" w:themeTint="99"/>
        </w:tcBorders>
      </w:tcPr>
    </w:tblStylePr>
    <w:tblStylePr w:type="nwCell">
      <w:tblPr/>
      <w:tcPr>
        <w:tcBorders>
          <w:bottom w:val="single" w:sz="4" w:space="0" w:color="F8AC7D" w:themeColor="accent3" w:themeTint="99"/>
        </w:tcBorders>
      </w:tcPr>
    </w:tblStylePr>
    <w:tblStylePr w:type="seCell">
      <w:tblPr/>
      <w:tcPr>
        <w:tcBorders>
          <w:top w:val="single" w:sz="4" w:space="0" w:color="F8AC7D" w:themeColor="accent3" w:themeTint="99"/>
        </w:tcBorders>
      </w:tcPr>
    </w:tblStylePr>
    <w:tblStylePr w:type="swCell">
      <w:tblPr/>
      <w:tcPr>
        <w:tcBorders>
          <w:top w:val="single" w:sz="4" w:space="0" w:color="F8AC7D" w:themeColor="accent3" w:themeTint="99"/>
        </w:tcBorders>
      </w:tcPr>
    </w:tblStylePr>
  </w:style>
  <w:style w:type="table" w:styleId="GridTable3-Accent4">
    <w:name w:val="Grid Table 3 Accent 4"/>
    <w:basedOn w:val="TableNormal"/>
    <w:uiPriority w:val="48"/>
    <w:rsid w:val="002C4BD7"/>
    <w:tblPr>
      <w:tblStyleRowBandSize w:val="1"/>
      <w:tblStyleColBandSize w:val="1"/>
      <w:tblBorders>
        <w:top w:val="single" w:sz="4" w:space="0" w:color="F37A89" w:themeColor="accent4" w:themeTint="99"/>
        <w:left w:val="single" w:sz="4" w:space="0" w:color="F37A89" w:themeColor="accent4" w:themeTint="99"/>
        <w:bottom w:val="single" w:sz="4" w:space="0" w:color="F37A89" w:themeColor="accent4" w:themeTint="99"/>
        <w:right w:val="single" w:sz="4" w:space="0" w:color="F37A89" w:themeColor="accent4" w:themeTint="99"/>
        <w:insideH w:val="single" w:sz="4" w:space="0" w:color="F37A89" w:themeColor="accent4" w:themeTint="99"/>
        <w:insideV w:val="single" w:sz="4" w:space="0" w:color="F37A8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D2D7" w:themeFill="accent4" w:themeFillTint="33"/>
      </w:tcPr>
    </w:tblStylePr>
    <w:tblStylePr w:type="band1Horz">
      <w:tblPr/>
      <w:tcPr>
        <w:shd w:val="clear" w:color="auto" w:fill="FBD2D7" w:themeFill="accent4" w:themeFillTint="33"/>
      </w:tcPr>
    </w:tblStylePr>
    <w:tblStylePr w:type="neCell">
      <w:tblPr/>
      <w:tcPr>
        <w:tcBorders>
          <w:bottom w:val="single" w:sz="4" w:space="0" w:color="F37A89" w:themeColor="accent4" w:themeTint="99"/>
        </w:tcBorders>
      </w:tcPr>
    </w:tblStylePr>
    <w:tblStylePr w:type="nwCell">
      <w:tblPr/>
      <w:tcPr>
        <w:tcBorders>
          <w:bottom w:val="single" w:sz="4" w:space="0" w:color="F37A89" w:themeColor="accent4" w:themeTint="99"/>
        </w:tcBorders>
      </w:tcPr>
    </w:tblStylePr>
    <w:tblStylePr w:type="seCell">
      <w:tblPr/>
      <w:tcPr>
        <w:tcBorders>
          <w:top w:val="single" w:sz="4" w:space="0" w:color="F37A89" w:themeColor="accent4" w:themeTint="99"/>
        </w:tcBorders>
      </w:tcPr>
    </w:tblStylePr>
    <w:tblStylePr w:type="swCell">
      <w:tblPr/>
      <w:tcPr>
        <w:tcBorders>
          <w:top w:val="single" w:sz="4" w:space="0" w:color="F37A89" w:themeColor="accent4" w:themeTint="99"/>
        </w:tcBorders>
      </w:tcPr>
    </w:tblStylePr>
  </w:style>
  <w:style w:type="table" w:styleId="GridTable3-Accent5">
    <w:name w:val="Grid Table 3 Accent 5"/>
    <w:basedOn w:val="TableNormal"/>
    <w:uiPriority w:val="48"/>
    <w:rsid w:val="002C4BD7"/>
    <w:tblPr>
      <w:tblStyleRowBandSize w:val="1"/>
      <w:tblStyleColBandSize w:val="1"/>
      <w:tblBorders>
        <w:top w:val="single" w:sz="4" w:space="0" w:color="EB718B" w:themeColor="accent5" w:themeTint="99"/>
        <w:left w:val="single" w:sz="4" w:space="0" w:color="EB718B" w:themeColor="accent5" w:themeTint="99"/>
        <w:bottom w:val="single" w:sz="4" w:space="0" w:color="EB718B" w:themeColor="accent5" w:themeTint="99"/>
        <w:right w:val="single" w:sz="4" w:space="0" w:color="EB718B" w:themeColor="accent5" w:themeTint="99"/>
        <w:insideH w:val="single" w:sz="4" w:space="0" w:color="EB718B" w:themeColor="accent5" w:themeTint="99"/>
        <w:insideV w:val="single" w:sz="4" w:space="0" w:color="EB71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CFD8" w:themeFill="accent5" w:themeFillTint="33"/>
      </w:tcPr>
    </w:tblStylePr>
    <w:tblStylePr w:type="band1Horz">
      <w:tblPr/>
      <w:tcPr>
        <w:shd w:val="clear" w:color="auto" w:fill="F8CFD8" w:themeFill="accent5" w:themeFillTint="33"/>
      </w:tcPr>
    </w:tblStylePr>
    <w:tblStylePr w:type="neCell">
      <w:tblPr/>
      <w:tcPr>
        <w:tcBorders>
          <w:bottom w:val="single" w:sz="4" w:space="0" w:color="EB718B" w:themeColor="accent5" w:themeTint="99"/>
        </w:tcBorders>
      </w:tcPr>
    </w:tblStylePr>
    <w:tblStylePr w:type="nwCell">
      <w:tblPr/>
      <w:tcPr>
        <w:tcBorders>
          <w:bottom w:val="single" w:sz="4" w:space="0" w:color="EB718B" w:themeColor="accent5" w:themeTint="99"/>
        </w:tcBorders>
      </w:tcPr>
    </w:tblStylePr>
    <w:tblStylePr w:type="seCell">
      <w:tblPr/>
      <w:tcPr>
        <w:tcBorders>
          <w:top w:val="single" w:sz="4" w:space="0" w:color="EB718B" w:themeColor="accent5" w:themeTint="99"/>
        </w:tcBorders>
      </w:tcPr>
    </w:tblStylePr>
    <w:tblStylePr w:type="swCell">
      <w:tblPr/>
      <w:tcPr>
        <w:tcBorders>
          <w:top w:val="single" w:sz="4" w:space="0" w:color="EB718B" w:themeColor="accent5" w:themeTint="99"/>
        </w:tcBorders>
      </w:tcPr>
    </w:tblStylePr>
  </w:style>
  <w:style w:type="table" w:styleId="GridTable3-Accent6">
    <w:name w:val="Grid Table 3 Accent 6"/>
    <w:basedOn w:val="TableNormal"/>
    <w:uiPriority w:val="48"/>
    <w:rsid w:val="002C4BD7"/>
    <w:tblPr>
      <w:tblStyleRowBandSize w:val="1"/>
      <w:tblStyleColBandSize w:val="1"/>
      <w:tblBorders>
        <w:top w:val="single" w:sz="4" w:space="0" w:color="FAC679" w:themeColor="accent6" w:themeTint="99"/>
        <w:left w:val="single" w:sz="4" w:space="0" w:color="FAC679" w:themeColor="accent6" w:themeTint="99"/>
        <w:bottom w:val="single" w:sz="4" w:space="0" w:color="FAC679" w:themeColor="accent6" w:themeTint="99"/>
        <w:right w:val="single" w:sz="4" w:space="0" w:color="FAC679" w:themeColor="accent6" w:themeTint="99"/>
        <w:insideH w:val="single" w:sz="4" w:space="0" w:color="FAC679" w:themeColor="accent6" w:themeTint="99"/>
        <w:insideV w:val="single" w:sz="4" w:space="0" w:color="FAC67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CD2" w:themeFill="accent6" w:themeFillTint="33"/>
      </w:tcPr>
    </w:tblStylePr>
    <w:tblStylePr w:type="band1Horz">
      <w:tblPr/>
      <w:tcPr>
        <w:shd w:val="clear" w:color="auto" w:fill="FDECD2" w:themeFill="accent6" w:themeFillTint="33"/>
      </w:tcPr>
    </w:tblStylePr>
    <w:tblStylePr w:type="neCell">
      <w:tblPr/>
      <w:tcPr>
        <w:tcBorders>
          <w:bottom w:val="single" w:sz="4" w:space="0" w:color="FAC679" w:themeColor="accent6" w:themeTint="99"/>
        </w:tcBorders>
      </w:tcPr>
    </w:tblStylePr>
    <w:tblStylePr w:type="nwCell">
      <w:tblPr/>
      <w:tcPr>
        <w:tcBorders>
          <w:bottom w:val="single" w:sz="4" w:space="0" w:color="FAC679" w:themeColor="accent6" w:themeTint="99"/>
        </w:tcBorders>
      </w:tcPr>
    </w:tblStylePr>
    <w:tblStylePr w:type="seCell">
      <w:tblPr/>
      <w:tcPr>
        <w:tcBorders>
          <w:top w:val="single" w:sz="4" w:space="0" w:color="FAC679" w:themeColor="accent6" w:themeTint="99"/>
        </w:tcBorders>
      </w:tcPr>
    </w:tblStylePr>
    <w:tblStylePr w:type="swCell">
      <w:tblPr/>
      <w:tcPr>
        <w:tcBorders>
          <w:top w:val="single" w:sz="4" w:space="0" w:color="FAC679" w:themeColor="accent6" w:themeTint="99"/>
        </w:tcBorders>
      </w:tcPr>
    </w:tblStylePr>
  </w:style>
  <w:style w:type="table" w:styleId="GridTable4">
    <w:name w:val="Grid Table 4"/>
    <w:basedOn w:val="TableNormal"/>
    <w:uiPriority w:val="49"/>
    <w:rsid w:val="002C4BD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C4BD7"/>
    <w:tblPr>
      <w:tblStyleRowBandSize w:val="1"/>
      <w:tblStyleColBandSize w:val="1"/>
      <w:tblBorders>
        <w:top w:val="single" w:sz="4" w:space="0" w:color="4EE7F2" w:themeColor="accent1" w:themeTint="99"/>
        <w:left w:val="single" w:sz="4" w:space="0" w:color="4EE7F2" w:themeColor="accent1" w:themeTint="99"/>
        <w:bottom w:val="single" w:sz="4" w:space="0" w:color="4EE7F2" w:themeColor="accent1" w:themeTint="99"/>
        <w:right w:val="single" w:sz="4" w:space="0" w:color="4EE7F2" w:themeColor="accent1" w:themeTint="99"/>
        <w:insideH w:val="single" w:sz="4" w:space="0" w:color="4EE7F2" w:themeColor="accent1" w:themeTint="99"/>
        <w:insideV w:val="single" w:sz="4" w:space="0" w:color="4EE7F2" w:themeColor="accent1" w:themeTint="99"/>
      </w:tblBorders>
    </w:tblPr>
    <w:tblStylePr w:type="firstRow">
      <w:rPr>
        <w:b/>
        <w:bCs/>
        <w:color w:val="FFFFFF" w:themeColor="background1"/>
      </w:rPr>
      <w:tblPr/>
      <w:tcPr>
        <w:tcBorders>
          <w:top w:val="single" w:sz="4" w:space="0" w:color="0DABB6" w:themeColor="accent1"/>
          <w:left w:val="single" w:sz="4" w:space="0" w:color="0DABB6" w:themeColor="accent1"/>
          <w:bottom w:val="single" w:sz="4" w:space="0" w:color="0DABB6" w:themeColor="accent1"/>
          <w:right w:val="single" w:sz="4" w:space="0" w:color="0DABB6" w:themeColor="accent1"/>
          <w:insideH w:val="nil"/>
          <w:insideV w:val="nil"/>
        </w:tcBorders>
        <w:shd w:val="clear" w:color="auto" w:fill="0DABB6" w:themeFill="accent1"/>
      </w:tcPr>
    </w:tblStylePr>
    <w:tblStylePr w:type="lastRow">
      <w:rPr>
        <w:b/>
        <w:bCs/>
      </w:rPr>
      <w:tblPr/>
      <w:tcPr>
        <w:tcBorders>
          <w:top w:val="double" w:sz="4" w:space="0" w:color="0DABB6" w:themeColor="accent1"/>
        </w:tcBorders>
      </w:tcPr>
    </w:tblStylePr>
    <w:tblStylePr w:type="firstCol">
      <w:rPr>
        <w:b/>
        <w:bCs/>
      </w:rPr>
    </w:tblStylePr>
    <w:tblStylePr w:type="lastCol">
      <w:rPr>
        <w:b/>
        <w:bCs/>
      </w:rPr>
    </w:tblStylePr>
    <w:tblStylePr w:type="band1Vert">
      <w:tblPr/>
      <w:tcPr>
        <w:shd w:val="clear" w:color="auto" w:fill="C4F7FA" w:themeFill="accent1" w:themeFillTint="33"/>
      </w:tcPr>
    </w:tblStylePr>
    <w:tblStylePr w:type="band1Horz">
      <w:tblPr/>
      <w:tcPr>
        <w:shd w:val="clear" w:color="auto" w:fill="C4F7FA" w:themeFill="accent1" w:themeFillTint="33"/>
      </w:tcPr>
    </w:tblStylePr>
  </w:style>
  <w:style w:type="table" w:styleId="GridTable4-Accent2">
    <w:name w:val="Grid Table 4 Accent 2"/>
    <w:basedOn w:val="TableNormal"/>
    <w:uiPriority w:val="49"/>
    <w:rsid w:val="002C4BD7"/>
    <w:tblPr>
      <w:tblStyleRowBandSize w:val="1"/>
      <w:tblStyleColBandSize w:val="1"/>
      <w:tblBorders>
        <w:top w:val="single" w:sz="4" w:space="0" w:color="BBDC8C" w:themeColor="accent2" w:themeTint="99"/>
        <w:left w:val="single" w:sz="4" w:space="0" w:color="BBDC8C" w:themeColor="accent2" w:themeTint="99"/>
        <w:bottom w:val="single" w:sz="4" w:space="0" w:color="BBDC8C" w:themeColor="accent2" w:themeTint="99"/>
        <w:right w:val="single" w:sz="4" w:space="0" w:color="BBDC8C" w:themeColor="accent2" w:themeTint="99"/>
        <w:insideH w:val="single" w:sz="4" w:space="0" w:color="BBDC8C" w:themeColor="accent2" w:themeTint="99"/>
        <w:insideV w:val="single" w:sz="4" w:space="0" w:color="BBDC8C" w:themeColor="accent2" w:themeTint="99"/>
      </w:tblBorders>
    </w:tblPr>
    <w:tblStylePr w:type="firstRow">
      <w:rPr>
        <w:b/>
        <w:bCs/>
        <w:color w:val="FFFFFF" w:themeColor="background1"/>
      </w:rPr>
      <w:tblPr/>
      <w:tcPr>
        <w:tcBorders>
          <w:top w:val="single" w:sz="4" w:space="0" w:color="8FC640" w:themeColor="accent2"/>
          <w:left w:val="single" w:sz="4" w:space="0" w:color="8FC640" w:themeColor="accent2"/>
          <w:bottom w:val="single" w:sz="4" w:space="0" w:color="8FC640" w:themeColor="accent2"/>
          <w:right w:val="single" w:sz="4" w:space="0" w:color="8FC640" w:themeColor="accent2"/>
          <w:insideH w:val="nil"/>
          <w:insideV w:val="nil"/>
        </w:tcBorders>
        <w:shd w:val="clear" w:color="auto" w:fill="8FC640" w:themeFill="accent2"/>
      </w:tcPr>
    </w:tblStylePr>
    <w:tblStylePr w:type="lastRow">
      <w:rPr>
        <w:b/>
        <w:bCs/>
      </w:rPr>
      <w:tblPr/>
      <w:tcPr>
        <w:tcBorders>
          <w:top w:val="double" w:sz="4" w:space="0" w:color="8FC640" w:themeColor="accent2"/>
        </w:tcBorders>
      </w:tcPr>
    </w:tblStylePr>
    <w:tblStylePr w:type="firstCol">
      <w:rPr>
        <w:b/>
        <w:bCs/>
      </w:rPr>
    </w:tblStylePr>
    <w:tblStylePr w:type="lastCol">
      <w:rPr>
        <w:b/>
        <w:bCs/>
      </w:rPr>
    </w:tblStylePr>
    <w:tblStylePr w:type="band1Vert">
      <w:tblPr/>
      <w:tcPr>
        <w:shd w:val="clear" w:color="auto" w:fill="E8F3D8" w:themeFill="accent2" w:themeFillTint="33"/>
      </w:tcPr>
    </w:tblStylePr>
    <w:tblStylePr w:type="band1Horz">
      <w:tblPr/>
      <w:tcPr>
        <w:shd w:val="clear" w:color="auto" w:fill="E8F3D8" w:themeFill="accent2" w:themeFillTint="33"/>
      </w:tcPr>
    </w:tblStylePr>
  </w:style>
  <w:style w:type="table" w:styleId="GridTable4-Accent3">
    <w:name w:val="Grid Table 4 Accent 3"/>
    <w:basedOn w:val="TableNormal"/>
    <w:uiPriority w:val="49"/>
    <w:rsid w:val="002C4BD7"/>
    <w:tblPr>
      <w:tblStyleRowBandSize w:val="1"/>
      <w:tblStyleColBandSize w:val="1"/>
      <w:tblBorders>
        <w:top w:val="single" w:sz="4" w:space="0" w:color="F8AC7D" w:themeColor="accent3" w:themeTint="99"/>
        <w:left w:val="single" w:sz="4" w:space="0" w:color="F8AC7D" w:themeColor="accent3" w:themeTint="99"/>
        <w:bottom w:val="single" w:sz="4" w:space="0" w:color="F8AC7D" w:themeColor="accent3" w:themeTint="99"/>
        <w:right w:val="single" w:sz="4" w:space="0" w:color="F8AC7D" w:themeColor="accent3" w:themeTint="99"/>
        <w:insideH w:val="single" w:sz="4" w:space="0" w:color="F8AC7D" w:themeColor="accent3" w:themeTint="99"/>
        <w:insideV w:val="single" w:sz="4" w:space="0" w:color="F8AC7D" w:themeColor="accent3" w:themeTint="99"/>
      </w:tblBorders>
    </w:tblPr>
    <w:tblStylePr w:type="firstRow">
      <w:rPr>
        <w:b/>
        <w:bCs/>
        <w:color w:val="FFFFFF" w:themeColor="background1"/>
      </w:rPr>
      <w:tblPr/>
      <w:tcPr>
        <w:tcBorders>
          <w:top w:val="single" w:sz="4" w:space="0" w:color="F47527" w:themeColor="accent3"/>
          <w:left w:val="single" w:sz="4" w:space="0" w:color="F47527" w:themeColor="accent3"/>
          <w:bottom w:val="single" w:sz="4" w:space="0" w:color="F47527" w:themeColor="accent3"/>
          <w:right w:val="single" w:sz="4" w:space="0" w:color="F47527" w:themeColor="accent3"/>
          <w:insideH w:val="nil"/>
          <w:insideV w:val="nil"/>
        </w:tcBorders>
        <w:shd w:val="clear" w:color="auto" w:fill="F47527" w:themeFill="accent3"/>
      </w:tcPr>
    </w:tblStylePr>
    <w:tblStylePr w:type="lastRow">
      <w:rPr>
        <w:b/>
        <w:bCs/>
      </w:rPr>
      <w:tblPr/>
      <w:tcPr>
        <w:tcBorders>
          <w:top w:val="double" w:sz="4" w:space="0" w:color="F47527" w:themeColor="accent3"/>
        </w:tcBorders>
      </w:tcPr>
    </w:tblStylePr>
    <w:tblStylePr w:type="firstCol">
      <w:rPr>
        <w:b/>
        <w:bCs/>
      </w:rPr>
    </w:tblStylePr>
    <w:tblStylePr w:type="lastCol">
      <w:rPr>
        <w:b/>
        <w:bCs/>
      </w:rPr>
    </w:tblStylePr>
    <w:tblStylePr w:type="band1Vert">
      <w:tblPr/>
      <w:tcPr>
        <w:shd w:val="clear" w:color="auto" w:fill="FCE3D3" w:themeFill="accent3" w:themeFillTint="33"/>
      </w:tcPr>
    </w:tblStylePr>
    <w:tblStylePr w:type="band1Horz">
      <w:tblPr/>
      <w:tcPr>
        <w:shd w:val="clear" w:color="auto" w:fill="FCE3D3" w:themeFill="accent3" w:themeFillTint="33"/>
      </w:tcPr>
    </w:tblStylePr>
  </w:style>
  <w:style w:type="table" w:styleId="GridTable4-Accent4">
    <w:name w:val="Grid Table 4 Accent 4"/>
    <w:basedOn w:val="TableNormal"/>
    <w:uiPriority w:val="49"/>
    <w:rsid w:val="002C4BD7"/>
    <w:tblPr>
      <w:tblStyleRowBandSize w:val="1"/>
      <w:tblStyleColBandSize w:val="1"/>
      <w:tblBorders>
        <w:top w:val="single" w:sz="4" w:space="0" w:color="F37A89" w:themeColor="accent4" w:themeTint="99"/>
        <w:left w:val="single" w:sz="4" w:space="0" w:color="F37A89" w:themeColor="accent4" w:themeTint="99"/>
        <w:bottom w:val="single" w:sz="4" w:space="0" w:color="F37A89" w:themeColor="accent4" w:themeTint="99"/>
        <w:right w:val="single" w:sz="4" w:space="0" w:color="F37A89" w:themeColor="accent4" w:themeTint="99"/>
        <w:insideH w:val="single" w:sz="4" w:space="0" w:color="F37A89" w:themeColor="accent4" w:themeTint="99"/>
        <w:insideV w:val="single" w:sz="4" w:space="0" w:color="F37A89" w:themeColor="accent4" w:themeTint="99"/>
      </w:tblBorders>
    </w:tblPr>
    <w:tblStylePr w:type="firstRow">
      <w:rPr>
        <w:b/>
        <w:bCs/>
        <w:color w:val="FFFFFF" w:themeColor="background1"/>
      </w:rPr>
      <w:tblPr/>
      <w:tcPr>
        <w:tcBorders>
          <w:top w:val="single" w:sz="4" w:space="0" w:color="EC223B" w:themeColor="accent4"/>
          <w:left w:val="single" w:sz="4" w:space="0" w:color="EC223B" w:themeColor="accent4"/>
          <w:bottom w:val="single" w:sz="4" w:space="0" w:color="EC223B" w:themeColor="accent4"/>
          <w:right w:val="single" w:sz="4" w:space="0" w:color="EC223B" w:themeColor="accent4"/>
          <w:insideH w:val="nil"/>
          <w:insideV w:val="nil"/>
        </w:tcBorders>
        <w:shd w:val="clear" w:color="auto" w:fill="EC223B" w:themeFill="accent4"/>
      </w:tcPr>
    </w:tblStylePr>
    <w:tblStylePr w:type="lastRow">
      <w:rPr>
        <w:b/>
        <w:bCs/>
      </w:rPr>
      <w:tblPr/>
      <w:tcPr>
        <w:tcBorders>
          <w:top w:val="double" w:sz="4" w:space="0" w:color="EC223B" w:themeColor="accent4"/>
        </w:tcBorders>
      </w:tcPr>
    </w:tblStylePr>
    <w:tblStylePr w:type="firstCol">
      <w:rPr>
        <w:b/>
        <w:bCs/>
      </w:rPr>
    </w:tblStylePr>
    <w:tblStylePr w:type="lastCol">
      <w:rPr>
        <w:b/>
        <w:bCs/>
      </w:rPr>
    </w:tblStylePr>
    <w:tblStylePr w:type="band1Vert">
      <w:tblPr/>
      <w:tcPr>
        <w:shd w:val="clear" w:color="auto" w:fill="FBD2D7" w:themeFill="accent4" w:themeFillTint="33"/>
      </w:tcPr>
    </w:tblStylePr>
    <w:tblStylePr w:type="band1Horz">
      <w:tblPr/>
      <w:tcPr>
        <w:shd w:val="clear" w:color="auto" w:fill="FBD2D7" w:themeFill="accent4" w:themeFillTint="33"/>
      </w:tcPr>
    </w:tblStylePr>
  </w:style>
  <w:style w:type="table" w:styleId="GridTable4-Accent5">
    <w:name w:val="Grid Table 4 Accent 5"/>
    <w:basedOn w:val="TableNormal"/>
    <w:uiPriority w:val="49"/>
    <w:rsid w:val="002C4BD7"/>
    <w:tblPr>
      <w:tblStyleRowBandSize w:val="1"/>
      <w:tblStyleColBandSize w:val="1"/>
      <w:tblBorders>
        <w:top w:val="single" w:sz="4" w:space="0" w:color="EB718B" w:themeColor="accent5" w:themeTint="99"/>
        <w:left w:val="single" w:sz="4" w:space="0" w:color="EB718B" w:themeColor="accent5" w:themeTint="99"/>
        <w:bottom w:val="single" w:sz="4" w:space="0" w:color="EB718B" w:themeColor="accent5" w:themeTint="99"/>
        <w:right w:val="single" w:sz="4" w:space="0" w:color="EB718B" w:themeColor="accent5" w:themeTint="99"/>
        <w:insideH w:val="single" w:sz="4" w:space="0" w:color="EB718B" w:themeColor="accent5" w:themeTint="99"/>
        <w:insideV w:val="single" w:sz="4" w:space="0" w:color="EB718B" w:themeColor="accent5" w:themeTint="99"/>
      </w:tblBorders>
    </w:tblPr>
    <w:tblStylePr w:type="firstRow">
      <w:rPr>
        <w:b/>
        <w:bCs/>
        <w:color w:val="FFFFFF" w:themeColor="background1"/>
      </w:rPr>
      <w:tblPr/>
      <w:tcPr>
        <w:tcBorders>
          <w:top w:val="single" w:sz="4" w:space="0" w:color="D41E44" w:themeColor="accent5"/>
          <w:left w:val="single" w:sz="4" w:space="0" w:color="D41E44" w:themeColor="accent5"/>
          <w:bottom w:val="single" w:sz="4" w:space="0" w:color="D41E44" w:themeColor="accent5"/>
          <w:right w:val="single" w:sz="4" w:space="0" w:color="D41E44" w:themeColor="accent5"/>
          <w:insideH w:val="nil"/>
          <w:insideV w:val="nil"/>
        </w:tcBorders>
        <w:shd w:val="clear" w:color="auto" w:fill="D41E44" w:themeFill="accent5"/>
      </w:tcPr>
    </w:tblStylePr>
    <w:tblStylePr w:type="lastRow">
      <w:rPr>
        <w:b/>
        <w:bCs/>
      </w:rPr>
      <w:tblPr/>
      <w:tcPr>
        <w:tcBorders>
          <w:top w:val="double" w:sz="4" w:space="0" w:color="D41E44" w:themeColor="accent5"/>
        </w:tcBorders>
      </w:tcPr>
    </w:tblStylePr>
    <w:tblStylePr w:type="firstCol">
      <w:rPr>
        <w:b/>
        <w:bCs/>
      </w:rPr>
    </w:tblStylePr>
    <w:tblStylePr w:type="lastCol">
      <w:rPr>
        <w:b/>
        <w:bCs/>
      </w:rPr>
    </w:tblStylePr>
    <w:tblStylePr w:type="band1Vert">
      <w:tblPr/>
      <w:tcPr>
        <w:shd w:val="clear" w:color="auto" w:fill="F8CFD8" w:themeFill="accent5" w:themeFillTint="33"/>
      </w:tcPr>
    </w:tblStylePr>
    <w:tblStylePr w:type="band1Horz">
      <w:tblPr/>
      <w:tcPr>
        <w:shd w:val="clear" w:color="auto" w:fill="F8CFD8" w:themeFill="accent5" w:themeFillTint="33"/>
      </w:tcPr>
    </w:tblStylePr>
  </w:style>
  <w:style w:type="table" w:styleId="GridTable4-Accent6">
    <w:name w:val="Grid Table 4 Accent 6"/>
    <w:basedOn w:val="TableNormal"/>
    <w:uiPriority w:val="49"/>
    <w:rsid w:val="002C4BD7"/>
    <w:tblPr>
      <w:tblStyleRowBandSize w:val="1"/>
      <w:tblStyleColBandSize w:val="1"/>
      <w:tblBorders>
        <w:top w:val="single" w:sz="4" w:space="0" w:color="FAC679" w:themeColor="accent6" w:themeTint="99"/>
        <w:left w:val="single" w:sz="4" w:space="0" w:color="FAC679" w:themeColor="accent6" w:themeTint="99"/>
        <w:bottom w:val="single" w:sz="4" w:space="0" w:color="FAC679" w:themeColor="accent6" w:themeTint="99"/>
        <w:right w:val="single" w:sz="4" w:space="0" w:color="FAC679" w:themeColor="accent6" w:themeTint="99"/>
        <w:insideH w:val="single" w:sz="4" w:space="0" w:color="FAC679" w:themeColor="accent6" w:themeTint="99"/>
        <w:insideV w:val="single" w:sz="4" w:space="0" w:color="FAC679" w:themeColor="accent6" w:themeTint="99"/>
      </w:tblBorders>
    </w:tblPr>
    <w:tblStylePr w:type="firstRow">
      <w:rPr>
        <w:b/>
        <w:bCs/>
        <w:color w:val="FFFFFF" w:themeColor="background1"/>
      </w:rPr>
      <w:tblPr/>
      <w:tcPr>
        <w:tcBorders>
          <w:top w:val="single" w:sz="4" w:space="0" w:color="F8A120" w:themeColor="accent6"/>
          <w:left w:val="single" w:sz="4" w:space="0" w:color="F8A120" w:themeColor="accent6"/>
          <w:bottom w:val="single" w:sz="4" w:space="0" w:color="F8A120" w:themeColor="accent6"/>
          <w:right w:val="single" w:sz="4" w:space="0" w:color="F8A120" w:themeColor="accent6"/>
          <w:insideH w:val="nil"/>
          <w:insideV w:val="nil"/>
        </w:tcBorders>
        <w:shd w:val="clear" w:color="auto" w:fill="F8A120" w:themeFill="accent6"/>
      </w:tcPr>
    </w:tblStylePr>
    <w:tblStylePr w:type="lastRow">
      <w:rPr>
        <w:b/>
        <w:bCs/>
      </w:rPr>
      <w:tblPr/>
      <w:tcPr>
        <w:tcBorders>
          <w:top w:val="double" w:sz="4" w:space="0" w:color="F8A120" w:themeColor="accent6"/>
        </w:tcBorders>
      </w:tcPr>
    </w:tblStylePr>
    <w:tblStylePr w:type="firstCol">
      <w:rPr>
        <w:b/>
        <w:bCs/>
      </w:rPr>
    </w:tblStylePr>
    <w:tblStylePr w:type="lastCol">
      <w:rPr>
        <w:b/>
        <w:bCs/>
      </w:rPr>
    </w:tblStylePr>
    <w:tblStylePr w:type="band1Vert">
      <w:tblPr/>
      <w:tcPr>
        <w:shd w:val="clear" w:color="auto" w:fill="FDECD2" w:themeFill="accent6" w:themeFillTint="33"/>
      </w:tcPr>
    </w:tblStylePr>
    <w:tblStylePr w:type="band1Horz">
      <w:tblPr/>
      <w:tcPr>
        <w:shd w:val="clear" w:color="auto" w:fill="FDECD2" w:themeFill="accent6" w:themeFillTint="33"/>
      </w:tcPr>
    </w:tblStylePr>
  </w:style>
  <w:style w:type="table" w:styleId="GridTable5Dark">
    <w:name w:val="Grid Table 5 Dark"/>
    <w:basedOn w:val="TableNormal"/>
    <w:uiPriority w:val="50"/>
    <w:rsid w:val="002C4BD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C4BD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F7F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DABB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DABB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DABB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DABB6" w:themeFill="accent1"/>
      </w:tcPr>
    </w:tblStylePr>
    <w:tblStylePr w:type="band1Vert">
      <w:tblPr/>
      <w:tcPr>
        <w:shd w:val="clear" w:color="auto" w:fill="89EFF6" w:themeFill="accent1" w:themeFillTint="66"/>
      </w:tcPr>
    </w:tblStylePr>
    <w:tblStylePr w:type="band1Horz">
      <w:tblPr/>
      <w:tcPr>
        <w:shd w:val="clear" w:color="auto" w:fill="89EFF6" w:themeFill="accent1" w:themeFillTint="66"/>
      </w:tcPr>
    </w:tblStylePr>
  </w:style>
  <w:style w:type="table" w:styleId="GridTable5Dark-Accent2">
    <w:name w:val="Grid Table 5 Dark Accent 2"/>
    <w:basedOn w:val="TableNormal"/>
    <w:uiPriority w:val="50"/>
    <w:rsid w:val="002C4BD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F3D8"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FC64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FC64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FC64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FC640" w:themeFill="accent2"/>
      </w:tcPr>
    </w:tblStylePr>
    <w:tblStylePr w:type="band1Vert">
      <w:tblPr/>
      <w:tcPr>
        <w:shd w:val="clear" w:color="auto" w:fill="D2E8B2" w:themeFill="accent2" w:themeFillTint="66"/>
      </w:tcPr>
    </w:tblStylePr>
    <w:tblStylePr w:type="band1Horz">
      <w:tblPr/>
      <w:tcPr>
        <w:shd w:val="clear" w:color="auto" w:fill="D2E8B2" w:themeFill="accent2" w:themeFillTint="66"/>
      </w:tcPr>
    </w:tblStylePr>
  </w:style>
  <w:style w:type="table" w:styleId="GridTable5Dark-Accent3">
    <w:name w:val="Grid Table 5 Dark Accent 3"/>
    <w:basedOn w:val="TableNormal"/>
    <w:uiPriority w:val="50"/>
    <w:rsid w:val="002C4BD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3D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4752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4752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4752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47527" w:themeFill="accent3"/>
      </w:tcPr>
    </w:tblStylePr>
    <w:tblStylePr w:type="band1Vert">
      <w:tblPr/>
      <w:tcPr>
        <w:shd w:val="clear" w:color="auto" w:fill="FAC7A8" w:themeFill="accent3" w:themeFillTint="66"/>
      </w:tcPr>
    </w:tblStylePr>
    <w:tblStylePr w:type="band1Horz">
      <w:tblPr/>
      <w:tcPr>
        <w:shd w:val="clear" w:color="auto" w:fill="FAC7A8" w:themeFill="accent3" w:themeFillTint="66"/>
      </w:tcPr>
    </w:tblStylePr>
  </w:style>
  <w:style w:type="table" w:styleId="GridTable5Dark-Accent4">
    <w:name w:val="Grid Table 5 Dark Accent 4"/>
    <w:basedOn w:val="TableNormal"/>
    <w:uiPriority w:val="50"/>
    <w:rsid w:val="002C4BD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D2D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223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223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223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223B" w:themeFill="accent4"/>
      </w:tcPr>
    </w:tblStylePr>
    <w:tblStylePr w:type="band1Vert">
      <w:tblPr/>
      <w:tcPr>
        <w:shd w:val="clear" w:color="auto" w:fill="F7A6B0" w:themeFill="accent4" w:themeFillTint="66"/>
      </w:tcPr>
    </w:tblStylePr>
    <w:tblStylePr w:type="band1Horz">
      <w:tblPr/>
      <w:tcPr>
        <w:shd w:val="clear" w:color="auto" w:fill="F7A6B0" w:themeFill="accent4" w:themeFillTint="66"/>
      </w:tcPr>
    </w:tblStylePr>
  </w:style>
  <w:style w:type="table" w:styleId="GridTable5Dark-Accent5">
    <w:name w:val="Grid Table 5 Dark Accent 5"/>
    <w:basedOn w:val="TableNormal"/>
    <w:uiPriority w:val="50"/>
    <w:rsid w:val="002C4BD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CFD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41E4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41E4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41E4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41E44" w:themeFill="accent5"/>
      </w:tcPr>
    </w:tblStylePr>
    <w:tblStylePr w:type="band1Vert">
      <w:tblPr/>
      <w:tcPr>
        <w:shd w:val="clear" w:color="auto" w:fill="F1A0B1" w:themeFill="accent5" w:themeFillTint="66"/>
      </w:tcPr>
    </w:tblStylePr>
    <w:tblStylePr w:type="band1Horz">
      <w:tblPr/>
      <w:tcPr>
        <w:shd w:val="clear" w:color="auto" w:fill="F1A0B1" w:themeFill="accent5" w:themeFillTint="66"/>
      </w:tcPr>
    </w:tblStylePr>
  </w:style>
  <w:style w:type="table" w:styleId="GridTable5Dark-Accent6">
    <w:name w:val="Grid Table 5 Dark Accent 6"/>
    <w:basedOn w:val="TableNormal"/>
    <w:uiPriority w:val="50"/>
    <w:rsid w:val="002C4BD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C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12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12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12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120" w:themeFill="accent6"/>
      </w:tcPr>
    </w:tblStylePr>
    <w:tblStylePr w:type="band1Vert">
      <w:tblPr/>
      <w:tcPr>
        <w:shd w:val="clear" w:color="auto" w:fill="FCD9A5" w:themeFill="accent6" w:themeFillTint="66"/>
      </w:tcPr>
    </w:tblStylePr>
    <w:tblStylePr w:type="band1Horz">
      <w:tblPr/>
      <w:tcPr>
        <w:shd w:val="clear" w:color="auto" w:fill="FCD9A5" w:themeFill="accent6" w:themeFillTint="66"/>
      </w:tcPr>
    </w:tblStylePr>
  </w:style>
  <w:style w:type="table" w:styleId="GridTable6Colorful">
    <w:name w:val="Grid Table 6 Colorful"/>
    <w:basedOn w:val="TableNormal"/>
    <w:uiPriority w:val="51"/>
    <w:rsid w:val="002C4BD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C4BD7"/>
    <w:rPr>
      <w:color w:val="097F88" w:themeColor="accent1" w:themeShade="BF"/>
    </w:rPr>
    <w:tblPr>
      <w:tblStyleRowBandSize w:val="1"/>
      <w:tblStyleColBandSize w:val="1"/>
      <w:tblBorders>
        <w:top w:val="single" w:sz="4" w:space="0" w:color="4EE7F2" w:themeColor="accent1" w:themeTint="99"/>
        <w:left w:val="single" w:sz="4" w:space="0" w:color="4EE7F2" w:themeColor="accent1" w:themeTint="99"/>
        <w:bottom w:val="single" w:sz="4" w:space="0" w:color="4EE7F2" w:themeColor="accent1" w:themeTint="99"/>
        <w:right w:val="single" w:sz="4" w:space="0" w:color="4EE7F2" w:themeColor="accent1" w:themeTint="99"/>
        <w:insideH w:val="single" w:sz="4" w:space="0" w:color="4EE7F2" w:themeColor="accent1" w:themeTint="99"/>
        <w:insideV w:val="single" w:sz="4" w:space="0" w:color="4EE7F2" w:themeColor="accent1" w:themeTint="99"/>
      </w:tblBorders>
    </w:tblPr>
    <w:tblStylePr w:type="firstRow">
      <w:rPr>
        <w:b/>
        <w:bCs/>
      </w:rPr>
      <w:tblPr/>
      <w:tcPr>
        <w:tcBorders>
          <w:bottom w:val="single" w:sz="12" w:space="0" w:color="4EE7F2" w:themeColor="accent1" w:themeTint="99"/>
        </w:tcBorders>
      </w:tcPr>
    </w:tblStylePr>
    <w:tblStylePr w:type="lastRow">
      <w:rPr>
        <w:b/>
        <w:bCs/>
      </w:rPr>
      <w:tblPr/>
      <w:tcPr>
        <w:tcBorders>
          <w:top w:val="double" w:sz="4" w:space="0" w:color="4EE7F2" w:themeColor="accent1" w:themeTint="99"/>
        </w:tcBorders>
      </w:tcPr>
    </w:tblStylePr>
    <w:tblStylePr w:type="firstCol">
      <w:rPr>
        <w:b/>
        <w:bCs/>
      </w:rPr>
    </w:tblStylePr>
    <w:tblStylePr w:type="lastCol">
      <w:rPr>
        <w:b/>
        <w:bCs/>
      </w:rPr>
    </w:tblStylePr>
    <w:tblStylePr w:type="band1Vert">
      <w:tblPr/>
      <w:tcPr>
        <w:shd w:val="clear" w:color="auto" w:fill="C4F7FA" w:themeFill="accent1" w:themeFillTint="33"/>
      </w:tcPr>
    </w:tblStylePr>
    <w:tblStylePr w:type="band1Horz">
      <w:tblPr/>
      <w:tcPr>
        <w:shd w:val="clear" w:color="auto" w:fill="C4F7FA" w:themeFill="accent1" w:themeFillTint="33"/>
      </w:tcPr>
    </w:tblStylePr>
  </w:style>
  <w:style w:type="table" w:styleId="GridTable6Colorful-Accent2">
    <w:name w:val="Grid Table 6 Colorful Accent 2"/>
    <w:basedOn w:val="TableNormal"/>
    <w:uiPriority w:val="51"/>
    <w:rsid w:val="002C4BD7"/>
    <w:rPr>
      <w:color w:val="6B962D" w:themeColor="accent2" w:themeShade="BF"/>
    </w:rPr>
    <w:tblPr>
      <w:tblStyleRowBandSize w:val="1"/>
      <w:tblStyleColBandSize w:val="1"/>
      <w:tblBorders>
        <w:top w:val="single" w:sz="4" w:space="0" w:color="BBDC8C" w:themeColor="accent2" w:themeTint="99"/>
        <w:left w:val="single" w:sz="4" w:space="0" w:color="BBDC8C" w:themeColor="accent2" w:themeTint="99"/>
        <w:bottom w:val="single" w:sz="4" w:space="0" w:color="BBDC8C" w:themeColor="accent2" w:themeTint="99"/>
        <w:right w:val="single" w:sz="4" w:space="0" w:color="BBDC8C" w:themeColor="accent2" w:themeTint="99"/>
        <w:insideH w:val="single" w:sz="4" w:space="0" w:color="BBDC8C" w:themeColor="accent2" w:themeTint="99"/>
        <w:insideV w:val="single" w:sz="4" w:space="0" w:color="BBDC8C" w:themeColor="accent2" w:themeTint="99"/>
      </w:tblBorders>
    </w:tblPr>
    <w:tblStylePr w:type="firstRow">
      <w:rPr>
        <w:b/>
        <w:bCs/>
      </w:rPr>
      <w:tblPr/>
      <w:tcPr>
        <w:tcBorders>
          <w:bottom w:val="single" w:sz="12" w:space="0" w:color="BBDC8C" w:themeColor="accent2" w:themeTint="99"/>
        </w:tcBorders>
      </w:tcPr>
    </w:tblStylePr>
    <w:tblStylePr w:type="lastRow">
      <w:rPr>
        <w:b/>
        <w:bCs/>
      </w:rPr>
      <w:tblPr/>
      <w:tcPr>
        <w:tcBorders>
          <w:top w:val="double" w:sz="4" w:space="0" w:color="BBDC8C" w:themeColor="accent2" w:themeTint="99"/>
        </w:tcBorders>
      </w:tcPr>
    </w:tblStylePr>
    <w:tblStylePr w:type="firstCol">
      <w:rPr>
        <w:b/>
        <w:bCs/>
      </w:rPr>
    </w:tblStylePr>
    <w:tblStylePr w:type="lastCol">
      <w:rPr>
        <w:b/>
        <w:bCs/>
      </w:rPr>
    </w:tblStylePr>
    <w:tblStylePr w:type="band1Vert">
      <w:tblPr/>
      <w:tcPr>
        <w:shd w:val="clear" w:color="auto" w:fill="E8F3D8" w:themeFill="accent2" w:themeFillTint="33"/>
      </w:tcPr>
    </w:tblStylePr>
    <w:tblStylePr w:type="band1Horz">
      <w:tblPr/>
      <w:tcPr>
        <w:shd w:val="clear" w:color="auto" w:fill="E8F3D8" w:themeFill="accent2" w:themeFillTint="33"/>
      </w:tcPr>
    </w:tblStylePr>
  </w:style>
  <w:style w:type="table" w:styleId="GridTable6Colorful-Accent3">
    <w:name w:val="Grid Table 6 Colorful Accent 3"/>
    <w:basedOn w:val="TableNormal"/>
    <w:uiPriority w:val="51"/>
    <w:rsid w:val="002C4BD7"/>
    <w:rPr>
      <w:color w:val="C9520A" w:themeColor="accent3" w:themeShade="BF"/>
    </w:rPr>
    <w:tblPr>
      <w:tblStyleRowBandSize w:val="1"/>
      <w:tblStyleColBandSize w:val="1"/>
      <w:tblBorders>
        <w:top w:val="single" w:sz="4" w:space="0" w:color="F8AC7D" w:themeColor="accent3" w:themeTint="99"/>
        <w:left w:val="single" w:sz="4" w:space="0" w:color="F8AC7D" w:themeColor="accent3" w:themeTint="99"/>
        <w:bottom w:val="single" w:sz="4" w:space="0" w:color="F8AC7D" w:themeColor="accent3" w:themeTint="99"/>
        <w:right w:val="single" w:sz="4" w:space="0" w:color="F8AC7D" w:themeColor="accent3" w:themeTint="99"/>
        <w:insideH w:val="single" w:sz="4" w:space="0" w:color="F8AC7D" w:themeColor="accent3" w:themeTint="99"/>
        <w:insideV w:val="single" w:sz="4" w:space="0" w:color="F8AC7D" w:themeColor="accent3" w:themeTint="99"/>
      </w:tblBorders>
    </w:tblPr>
    <w:tblStylePr w:type="firstRow">
      <w:rPr>
        <w:b/>
        <w:bCs/>
      </w:rPr>
      <w:tblPr/>
      <w:tcPr>
        <w:tcBorders>
          <w:bottom w:val="single" w:sz="12" w:space="0" w:color="F8AC7D" w:themeColor="accent3" w:themeTint="99"/>
        </w:tcBorders>
      </w:tcPr>
    </w:tblStylePr>
    <w:tblStylePr w:type="lastRow">
      <w:rPr>
        <w:b/>
        <w:bCs/>
      </w:rPr>
      <w:tblPr/>
      <w:tcPr>
        <w:tcBorders>
          <w:top w:val="double" w:sz="4" w:space="0" w:color="F8AC7D" w:themeColor="accent3" w:themeTint="99"/>
        </w:tcBorders>
      </w:tcPr>
    </w:tblStylePr>
    <w:tblStylePr w:type="firstCol">
      <w:rPr>
        <w:b/>
        <w:bCs/>
      </w:rPr>
    </w:tblStylePr>
    <w:tblStylePr w:type="lastCol">
      <w:rPr>
        <w:b/>
        <w:bCs/>
      </w:rPr>
    </w:tblStylePr>
    <w:tblStylePr w:type="band1Vert">
      <w:tblPr/>
      <w:tcPr>
        <w:shd w:val="clear" w:color="auto" w:fill="FCE3D3" w:themeFill="accent3" w:themeFillTint="33"/>
      </w:tcPr>
    </w:tblStylePr>
    <w:tblStylePr w:type="band1Horz">
      <w:tblPr/>
      <w:tcPr>
        <w:shd w:val="clear" w:color="auto" w:fill="FCE3D3" w:themeFill="accent3" w:themeFillTint="33"/>
      </w:tcPr>
    </w:tblStylePr>
  </w:style>
  <w:style w:type="table" w:styleId="GridTable6Colorful-Accent4">
    <w:name w:val="Grid Table 6 Colorful Accent 4"/>
    <w:basedOn w:val="TableNormal"/>
    <w:uiPriority w:val="51"/>
    <w:rsid w:val="002C4BD7"/>
    <w:rPr>
      <w:color w:val="B91024" w:themeColor="accent4" w:themeShade="BF"/>
    </w:rPr>
    <w:tblPr>
      <w:tblStyleRowBandSize w:val="1"/>
      <w:tblStyleColBandSize w:val="1"/>
      <w:tblBorders>
        <w:top w:val="single" w:sz="4" w:space="0" w:color="F37A89" w:themeColor="accent4" w:themeTint="99"/>
        <w:left w:val="single" w:sz="4" w:space="0" w:color="F37A89" w:themeColor="accent4" w:themeTint="99"/>
        <w:bottom w:val="single" w:sz="4" w:space="0" w:color="F37A89" w:themeColor="accent4" w:themeTint="99"/>
        <w:right w:val="single" w:sz="4" w:space="0" w:color="F37A89" w:themeColor="accent4" w:themeTint="99"/>
        <w:insideH w:val="single" w:sz="4" w:space="0" w:color="F37A89" w:themeColor="accent4" w:themeTint="99"/>
        <w:insideV w:val="single" w:sz="4" w:space="0" w:color="F37A89" w:themeColor="accent4" w:themeTint="99"/>
      </w:tblBorders>
    </w:tblPr>
    <w:tblStylePr w:type="firstRow">
      <w:rPr>
        <w:b/>
        <w:bCs/>
      </w:rPr>
      <w:tblPr/>
      <w:tcPr>
        <w:tcBorders>
          <w:bottom w:val="single" w:sz="12" w:space="0" w:color="F37A89" w:themeColor="accent4" w:themeTint="99"/>
        </w:tcBorders>
      </w:tcPr>
    </w:tblStylePr>
    <w:tblStylePr w:type="lastRow">
      <w:rPr>
        <w:b/>
        <w:bCs/>
      </w:rPr>
      <w:tblPr/>
      <w:tcPr>
        <w:tcBorders>
          <w:top w:val="double" w:sz="4" w:space="0" w:color="F37A89" w:themeColor="accent4" w:themeTint="99"/>
        </w:tcBorders>
      </w:tcPr>
    </w:tblStylePr>
    <w:tblStylePr w:type="firstCol">
      <w:rPr>
        <w:b/>
        <w:bCs/>
      </w:rPr>
    </w:tblStylePr>
    <w:tblStylePr w:type="lastCol">
      <w:rPr>
        <w:b/>
        <w:bCs/>
      </w:rPr>
    </w:tblStylePr>
    <w:tblStylePr w:type="band1Vert">
      <w:tblPr/>
      <w:tcPr>
        <w:shd w:val="clear" w:color="auto" w:fill="FBD2D7" w:themeFill="accent4" w:themeFillTint="33"/>
      </w:tcPr>
    </w:tblStylePr>
    <w:tblStylePr w:type="band1Horz">
      <w:tblPr/>
      <w:tcPr>
        <w:shd w:val="clear" w:color="auto" w:fill="FBD2D7" w:themeFill="accent4" w:themeFillTint="33"/>
      </w:tcPr>
    </w:tblStylePr>
  </w:style>
  <w:style w:type="table" w:styleId="GridTable6Colorful-Accent5">
    <w:name w:val="Grid Table 6 Colorful Accent 5"/>
    <w:basedOn w:val="TableNormal"/>
    <w:uiPriority w:val="51"/>
    <w:rsid w:val="002C4BD7"/>
    <w:rPr>
      <w:color w:val="9E1632" w:themeColor="accent5" w:themeShade="BF"/>
    </w:rPr>
    <w:tblPr>
      <w:tblStyleRowBandSize w:val="1"/>
      <w:tblStyleColBandSize w:val="1"/>
      <w:tblBorders>
        <w:top w:val="single" w:sz="4" w:space="0" w:color="EB718B" w:themeColor="accent5" w:themeTint="99"/>
        <w:left w:val="single" w:sz="4" w:space="0" w:color="EB718B" w:themeColor="accent5" w:themeTint="99"/>
        <w:bottom w:val="single" w:sz="4" w:space="0" w:color="EB718B" w:themeColor="accent5" w:themeTint="99"/>
        <w:right w:val="single" w:sz="4" w:space="0" w:color="EB718B" w:themeColor="accent5" w:themeTint="99"/>
        <w:insideH w:val="single" w:sz="4" w:space="0" w:color="EB718B" w:themeColor="accent5" w:themeTint="99"/>
        <w:insideV w:val="single" w:sz="4" w:space="0" w:color="EB718B" w:themeColor="accent5" w:themeTint="99"/>
      </w:tblBorders>
    </w:tblPr>
    <w:tblStylePr w:type="firstRow">
      <w:rPr>
        <w:b/>
        <w:bCs/>
      </w:rPr>
      <w:tblPr/>
      <w:tcPr>
        <w:tcBorders>
          <w:bottom w:val="single" w:sz="12" w:space="0" w:color="EB718B" w:themeColor="accent5" w:themeTint="99"/>
        </w:tcBorders>
      </w:tcPr>
    </w:tblStylePr>
    <w:tblStylePr w:type="lastRow">
      <w:rPr>
        <w:b/>
        <w:bCs/>
      </w:rPr>
      <w:tblPr/>
      <w:tcPr>
        <w:tcBorders>
          <w:top w:val="double" w:sz="4" w:space="0" w:color="EB718B" w:themeColor="accent5" w:themeTint="99"/>
        </w:tcBorders>
      </w:tcPr>
    </w:tblStylePr>
    <w:tblStylePr w:type="firstCol">
      <w:rPr>
        <w:b/>
        <w:bCs/>
      </w:rPr>
    </w:tblStylePr>
    <w:tblStylePr w:type="lastCol">
      <w:rPr>
        <w:b/>
        <w:bCs/>
      </w:rPr>
    </w:tblStylePr>
    <w:tblStylePr w:type="band1Vert">
      <w:tblPr/>
      <w:tcPr>
        <w:shd w:val="clear" w:color="auto" w:fill="F8CFD8" w:themeFill="accent5" w:themeFillTint="33"/>
      </w:tcPr>
    </w:tblStylePr>
    <w:tblStylePr w:type="band1Horz">
      <w:tblPr/>
      <w:tcPr>
        <w:shd w:val="clear" w:color="auto" w:fill="F8CFD8" w:themeFill="accent5" w:themeFillTint="33"/>
      </w:tcPr>
    </w:tblStylePr>
  </w:style>
  <w:style w:type="table" w:styleId="GridTable6Colorful-Accent6">
    <w:name w:val="Grid Table 6 Colorful Accent 6"/>
    <w:basedOn w:val="TableNormal"/>
    <w:uiPriority w:val="51"/>
    <w:rsid w:val="002C4BD7"/>
    <w:rPr>
      <w:color w:val="CB7B06" w:themeColor="accent6" w:themeShade="BF"/>
    </w:rPr>
    <w:tblPr>
      <w:tblStyleRowBandSize w:val="1"/>
      <w:tblStyleColBandSize w:val="1"/>
      <w:tblBorders>
        <w:top w:val="single" w:sz="4" w:space="0" w:color="FAC679" w:themeColor="accent6" w:themeTint="99"/>
        <w:left w:val="single" w:sz="4" w:space="0" w:color="FAC679" w:themeColor="accent6" w:themeTint="99"/>
        <w:bottom w:val="single" w:sz="4" w:space="0" w:color="FAC679" w:themeColor="accent6" w:themeTint="99"/>
        <w:right w:val="single" w:sz="4" w:space="0" w:color="FAC679" w:themeColor="accent6" w:themeTint="99"/>
        <w:insideH w:val="single" w:sz="4" w:space="0" w:color="FAC679" w:themeColor="accent6" w:themeTint="99"/>
        <w:insideV w:val="single" w:sz="4" w:space="0" w:color="FAC679" w:themeColor="accent6" w:themeTint="99"/>
      </w:tblBorders>
    </w:tblPr>
    <w:tblStylePr w:type="firstRow">
      <w:rPr>
        <w:b/>
        <w:bCs/>
      </w:rPr>
      <w:tblPr/>
      <w:tcPr>
        <w:tcBorders>
          <w:bottom w:val="single" w:sz="12" w:space="0" w:color="FAC679" w:themeColor="accent6" w:themeTint="99"/>
        </w:tcBorders>
      </w:tcPr>
    </w:tblStylePr>
    <w:tblStylePr w:type="lastRow">
      <w:rPr>
        <w:b/>
        <w:bCs/>
      </w:rPr>
      <w:tblPr/>
      <w:tcPr>
        <w:tcBorders>
          <w:top w:val="double" w:sz="4" w:space="0" w:color="FAC679" w:themeColor="accent6" w:themeTint="99"/>
        </w:tcBorders>
      </w:tcPr>
    </w:tblStylePr>
    <w:tblStylePr w:type="firstCol">
      <w:rPr>
        <w:b/>
        <w:bCs/>
      </w:rPr>
    </w:tblStylePr>
    <w:tblStylePr w:type="lastCol">
      <w:rPr>
        <w:b/>
        <w:bCs/>
      </w:rPr>
    </w:tblStylePr>
    <w:tblStylePr w:type="band1Vert">
      <w:tblPr/>
      <w:tcPr>
        <w:shd w:val="clear" w:color="auto" w:fill="FDECD2" w:themeFill="accent6" w:themeFillTint="33"/>
      </w:tcPr>
    </w:tblStylePr>
    <w:tblStylePr w:type="band1Horz">
      <w:tblPr/>
      <w:tcPr>
        <w:shd w:val="clear" w:color="auto" w:fill="FDECD2" w:themeFill="accent6" w:themeFillTint="33"/>
      </w:tcPr>
    </w:tblStylePr>
  </w:style>
  <w:style w:type="table" w:styleId="GridTable7Colorful">
    <w:name w:val="Grid Table 7 Colorful"/>
    <w:basedOn w:val="TableNormal"/>
    <w:uiPriority w:val="52"/>
    <w:rsid w:val="002C4BD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C4BD7"/>
    <w:rPr>
      <w:color w:val="097F88" w:themeColor="accent1" w:themeShade="BF"/>
    </w:rPr>
    <w:tblPr>
      <w:tblStyleRowBandSize w:val="1"/>
      <w:tblStyleColBandSize w:val="1"/>
      <w:tblBorders>
        <w:top w:val="single" w:sz="4" w:space="0" w:color="4EE7F2" w:themeColor="accent1" w:themeTint="99"/>
        <w:left w:val="single" w:sz="4" w:space="0" w:color="4EE7F2" w:themeColor="accent1" w:themeTint="99"/>
        <w:bottom w:val="single" w:sz="4" w:space="0" w:color="4EE7F2" w:themeColor="accent1" w:themeTint="99"/>
        <w:right w:val="single" w:sz="4" w:space="0" w:color="4EE7F2" w:themeColor="accent1" w:themeTint="99"/>
        <w:insideH w:val="single" w:sz="4" w:space="0" w:color="4EE7F2" w:themeColor="accent1" w:themeTint="99"/>
        <w:insideV w:val="single" w:sz="4" w:space="0" w:color="4EE7F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F7FA" w:themeFill="accent1" w:themeFillTint="33"/>
      </w:tcPr>
    </w:tblStylePr>
    <w:tblStylePr w:type="band1Horz">
      <w:tblPr/>
      <w:tcPr>
        <w:shd w:val="clear" w:color="auto" w:fill="C4F7FA" w:themeFill="accent1" w:themeFillTint="33"/>
      </w:tcPr>
    </w:tblStylePr>
    <w:tblStylePr w:type="neCell">
      <w:tblPr/>
      <w:tcPr>
        <w:tcBorders>
          <w:bottom w:val="single" w:sz="4" w:space="0" w:color="4EE7F2" w:themeColor="accent1" w:themeTint="99"/>
        </w:tcBorders>
      </w:tcPr>
    </w:tblStylePr>
    <w:tblStylePr w:type="nwCell">
      <w:tblPr/>
      <w:tcPr>
        <w:tcBorders>
          <w:bottom w:val="single" w:sz="4" w:space="0" w:color="4EE7F2" w:themeColor="accent1" w:themeTint="99"/>
        </w:tcBorders>
      </w:tcPr>
    </w:tblStylePr>
    <w:tblStylePr w:type="seCell">
      <w:tblPr/>
      <w:tcPr>
        <w:tcBorders>
          <w:top w:val="single" w:sz="4" w:space="0" w:color="4EE7F2" w:themeColor="accent1" w:themeTint="99"/>
        </w:tcBorders>
      </w:tcPr>
    </w:tblStylePr>
    <w:tblStylePr w:type="swCell">
      <w:tblPr/>
      <w:tcPr>
        <w:tcBorders>
          <w:top w:val="single" w:sz="4" w:space="0" w:color="4EE7F2" w:themeColor="accent1" w:themeTint="99"/>
        </w:tcBorders>
      </w:tcPr>
    </w:tblStylePr>
  </w:style>
  <w:style w:type="table" w:styleId="GridTable7Colorful-Accent2">
    <w:name w:val="Grid Table 7 Colorful Accent 2"/>
    <w:basedOn w:val="TableNormal"/>
    <w:uiPriority w:val="52"/>
    <w:rsid w:val="002C4BD7"/>
    <w:rPr>
      <w:color w:val="6B962D" w:themeColor="accent2" w:themeShade="BF"/>
    </w:rPr>
    <w:tblPr>
      <w:tblStyleRowBandSize w:val="1"/>
      <w:tblStyleColBandSize w:val="1"/>
      <w:tblBorders>
        <w:top w:val="single" w:sz="4" w:space="0" w:color="BBDC8C" w:themeColor="accent2" w:themeTint="99"/>
        <w:left w:val="single" w:sz="4" w:space="0" w:color="BBDC8C" w:themeColor="accent2" w:themeTint="99"/>
        <w:bottom w:val="single" w:sz="4" w:space="0" w:color="BBDC8C" w:themeColor="accent2" w:themeTint="99"/>
        <w:right w:val="single" w:sz="4" w:space="0" w:color="BBDC8C" w:themeColor="accent2" w:themeTint="99"/>
        <w:insideH w:val="single" w:sz="4" w:space="0" w:color="BBDC8C" w:themeColor="accent2" w:themeTint="99"/>
        <w:insideV w:val="single" w:sz="4" w:space="0" w:color="BBDC8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F3D8" w:themeFill="accent2" w:themeFillTint="33"/>
      </w:tcPr>
    </w:tblStylePr>
    <w:tblStylePr w:type="band1Horz">
      <w:tblPr/>
      <w:tcPr>
        <w:shd w:val="clear" w:color="auto" w:fill="E8F3D8" w:themeFill="accent2" w:themeFillTint="33"/>
      </w:tcPr>
    </w:tblStylePr>
    <w:tblStylePr w:type="neCell">
      <w:tblPr/>
      <w:tcPr>
        <w:tcBorders>
          <w:bottom w:val="single" w:sz="4" w:space="0" w:color="BBDC8C" w:themeColor="accent2" w:themeTint="99"/>
        </w:tcBorders>
      </w:tcPr>
    </w:tblStylePr>
    <w:tblStylePr w:type="nwCell">
      <w:tblPr/>
      <w:tcPr>
        <w:tcBorders>
          <w:bottom w:val="single" w:sz="4" w:space="0" w:color="BBDC8C" w:themeColor="accent2" w:themeTint="99"/>
        </w:tcBorders>
      </w:tcPr>
    </w:tblStylePr>
    <w:tblStylePr w:type="seCell">
      <w:tblPr/>
      <w:tcPr>
        <w:tcBorders>
          <w:top w:val="single" w:sz="4" w:space="0" w:color="BBDC8C" w:themeColor="accent2" w:themeTint="99"/>
        </w:tcBorders>
      </w:tcPr>
    </w:tblStylePr>
    <w:tblStylePr w:type="swCell">
      <w:tblPr/>
      <w:tcPr>
        <w:tcBorders>
          <w:top w:val="single" w:sz="4" w:space="0" w:color="BBDC8C" w:themeColor="accent2" w:themeTint="99"/>
        </w:tcBorders>
      </w:tcPr>
    </w:tblStylePr>
  </w:style>
  <w:style w:type="table" w:styleId="GridTable7Colorful-Accent3">
    <w:name w:val="Grid Table 7 Colorful Accent 3"/>
    <w:basedOn w:val="TableNormal"/>
    <w:uiPriority w:val="52"/>
    <w:rsid w:val="002C4BD7"/>
    <w:rPr>
      <w:color w:val="C9520A" w:themeColor="accent3" w:themeShade="BF"/>
    </w:rPr>
    <w:tblPr>
      <w:tblStyleRowBandSize w:val="1"/>
      <w:tblStyleColBandSize w:val="1"/>
      <w:tblBorders>
        <w:top w:val="single" w:sz="4" w:space="0" w:color="F8AC7D" w:themeColor="accent3" w:themeTint="99"/>
        <w:left w:val="single" w:sz="4" w:space="0" w:color="F8AC7D" w:themeColor="accent3" w:themeTint="99"/>
        <w:bottom w:val="single" w:sz="4" w:space="0" w:color="F8AC7D" w:themeColor="accent3" w:themeTint="99"/>
        <w:right w:val="single" w:sz="4" w:space="0" w:color="F8AC7D" w:themeColor="accent3" w:themeTint="99"/>
        <w:insideH w:val="single" w:sz="4" w:space="0" w:color="F8AC7D" w:themeColor="accent3" w:themeTint="99"/>
        <w:insideV w:val="single" w:sz="4" w:space="0" w:color="F8AC7D"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3D3" w:themeFill="accent3" w:themeFillTint="33"/>
      </w:tcPr>
    </w:tblStylePr>
    <w:tblStylePr w:type="band1Horz">
      <w:tblPr/>
      <w:tcPr>
        <w:shd w:val="clear" w:color="auto" w:fill="FCE3D3" w:themeFill="accent3" w:themeFillTint="33"/>
      </w:tcPr>
    </w:tblStylePr>
    <w:tblStylePr w:type="neCell">
      <w:tblPr/>
      <w:tcPr>
        <w:tcBorders>
          <w:bottom w:val="single" w:sz="4" w:space="0" w:color="F8AC7D" w:themeColor="accent3" w:themeTint="99"/>
        </w:tcBorders>
      </w:tcPr>
    </w:tblStylePr>
    <w:tblStylePr w:type="nwCell">
      <w:tblPr/>
      <w:tcPr>
        <w:tcBorders>
          <w:bottom w:val="single" w:sz="4" w:space="0" w:color="F8AC7D" w:themeColor="accent3" w:themeTint="99"/>
        </w:tcBorders>
      </w:tcPr>
    </w:tblStylePr>
    <w:tblStylePr w:type="seCell">
      <w:tblPr/>
      <w:tcPr>
        <w:tcBorders>
          <w:top w:val="single" w:sz="4" w:space="0" w:color="F8AC7D" w:themeColor="accent3" w:themeTint="99"/>
        </w:tcBorders>
      </w:tcPr>
    </w:tblStylePr>
    <w:tblStylePr w:type="swCell">
      <w:tblPr/>
      <w:tcPr>
        <w:tcBorders>
          <w:top w:val="single" w:sz="4" w:space="0" w:color="F8AC7D" w:themeColor="accent3" w:themeTint="99"/>
        </w:tcBorders>
      </w:tcPr>
    </w:tblStylePr>
  </w:style>
  <w:style w:type="table" w:styleId="GridTable7Colorful-Accent4">
    <w:name w:val="Grid Table 7 Colorful Accent 4"/>
    <w:basedOn w:val="TableNormal"/>
    <w:uiPriority w:val="52"/>
    <w:rsid w:val="002C4BD7"/>
    <w:rPr>
      <w:color w:val="B91024" w:themeColor="accent4" w:themeShade="BF"/>
    </w:rPr>
    <w:tblPr>
      <w:tblStyleRowBandSize w:val="1"/>
      <w:tblStyleColBandSize w:val="1"/>
      <w:tblBorders>
        <w:top w:val="single" w:sz="4" w:space="0" w:color="F37A89" w:themeColor="accent4" w:themeTint="99"/>
        <w:left w:val="single" w:sz="4" w:space="0" w:color="F37A89" w:themeColor="accent4" w:themeTint="99"/>
        <w:bottom w:val="single" w:sz="4" w:space="0" w:color="F37A89" w:themeColor="accent4" w:themeTint="99"/>
        <w:right w:val="single" w:sz="4" w:space="0" w:color="F37A89" w:themeColor="accent4" w:themeTint="99"/>
        <w:insideH w:val="single" w:sz="4" w:space="0" w:color="F37A89" w:themeColor="accent4" w:themeTint="99"/>
        <w:insideV w:val="single" w:sz="4" w:space="0" w:color="F37A8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D2D7" w:themeFill="accent4" w:themeFillTint="33"/>
      </w:tcPr>
    </w:tblStylePr>
    <w:tblStylePr w:type="band1Horz">
      <w:tblPr/>
      <w:tcPr>
        <w:shd w:val="clear" w:color="auto" w:fill="FBD2D7" w:themeFill="accent4" w:themeFillTint="33"/>
      </w:tcPr>
    </w:tblStylePr>
    <w:tblStylePr w:type="neCell">
      <w:tblPr/>
      <w:tcPr>
        <w:tcBorders>
          <w:bottom w:val="single" w:sz="4" w:space="0" w:color="F37A89" w:themeColor="accent4" w:themeTint="99"/>
        </w:tcBorders>
      </w:tcPr>
    </w:tblStylePr>
    <w:tblStylePr w:type="nwCell">
      <w:tblPr/>
      <w:tcPr>
        <w:tcBorders>
          <w:bottom w:val="single" w:sz="4" w:space="0" w:color="F37A89" w:themeColor="accent4" w:themeTint="99"/>
        </w:tcBorders>
      </w:tcPr>
    </w:tblStylePr>
    <w:tblStylePr w:type="seCell">
      <w:tblPr/>
      <w:tcPr>
        <w:tcBorders>
          <w:top w:val="single" w:sz="4" w:space="0" w:color="F37A89" w:themeColor="accent4" w:themeTint="99"/>
        </w:tcBorders>
      </w:tcPr>
    </w:tblStylePr>
    <w:tblStylePr w:type="swCell">
      <w:tblPr/>
      <w:tcPr>
        <w:tcBorders>
          <w:top w:val="single" w:sz="4" w:space="0" w:color="F37A89" w:themeColor="accent4" w:themeTint="99"/>
        </w:tcBorders>
      </w:tcPr>
    </w:tblStylePr>
  </w:style>
  <w:style w:type="table" w:styleId="GridTable7Colorful-Accent5">
    <w:name w:val="Grid Table 7 Colorful Accent 5"/>
    <w:basedOn w:val="TableNormal"/>
    <w:uiPriority w:val="52"/>
    <w:rsid w:val="002C4BD7"/>
    <w:rPr>
      <w:color w:val="9E1632" w:themeColor="accent5" w:themeShade="BF"/>
    </w:rPr>
    <w:tblPr>
      <w:tblStyleRowBandSize w:val="1"/>
      <w:tblStyleColBandSize w:val="1"/>
      <w:tblBorders>
        <w:top w:val="single" w:sz="4" w:space="0" w:color="EB718B" w:themeColor="accent5" w:themeTint="99"/>
        <w:left w:val="single" w:sz="4" w:space="0" w:color="EB718B" w:themeColor="accent5" w:themeTint="99"/>
        <w:bottom w:val="single" w:sz="4" w:space="0" w:color="EB718B" w:themeColor="accent5" w:themeTint="99"/>
        <w:right w:val="single" w:sz="4" w:space="0" w:color="EB718B" w:themeColor="accent5" w:themeTint="99"/>
        <w:insideH w:val="single" w:sz="4" w:space="0" w:color="EB718B" w:themeColor="accent5" w:themeTint="99"/>
        <w:insideV w:val="single" w:sz="4" w:space="0" w:color="EB71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CFD8" w:themeFill="accent5" w:themeFillTint="33"/>
      </w:tcPr>
    </w:tblStylePr>
    <w:tblStylePr w:type="band1Horz">
      <w:tblPr/>
      <w:tcPr>
        <w:shd w:val="clear" w:color="auto" w:fill="F8CFD8" w:themeFill="accent5" w:themeFillTint="33"/>
      </w:tcPr>
    </w:tblStylePr>
    <w:tblStylePr w:type="neCell">
      <w:tblPr/>
      <w:tcPr>
        <w:tcBorders>
          <w:bottom w:val="single" w:sz="4" w:space="0" w:color="EB718B" w:themeColor="accent5" w:themeTint="99"/>
        </w:tcBorders>
      </w:tcPr>
    </w:tblStylePr>
    <w:tblStylePr w:type="nwCell">
      <w:tblPr/>
      <w:tcPr>
        <w:tcBorders>
          <w:bottom w:val="single" w:sz="4" w:space="0" w:color="EB718B" w:themeColor="accent5" w:themeTint="99"/>
        </w:tcBorders>
      </w:tcPr>
    </w:tblStylePr>
    <w:tblStylePr w:type="seCell">
      <w:tblPr/>
      <w:tcPr>
        <w:tcBorders>
          <w:top w:val="single" w:sz="4" w:space="0" w:color="EB718B" w:themeColor="accent5" w:themeTint="99"/>
        </w:tcBorders>
      </w:tcPr>
    </w:tblStylePr>
    <w:tblStylePr w:type="swCell">
      <w:tblPr/>
      <w:tcPr>
        <w:tcBorders>
          <w:top w:val="single" w:sz="4" w:space="0" w:color="EB718B" w:themeColor="accent5" w:themeTint="99"/>
        </w:tcBorders>
      </w:tcPr>
    </w:tblStylePr>
  </w:style>
  <w:style w:type="table" w:styleId="GridTable7Colorful-Accent6">
    <w:name w:val="Grid Table 7 Colorful Accent 6"/>
    <w:basedOn w:val="TableNormal"/>
    <w:uiPriority w:val="52"/>
    <w:rsid w:val="002C4BD7"/>
    <w:rPr>
      <w:color w:val="CB7B06" w:themeColor="accent6" w:themeShade="BF"/>
    </w:rPr>
    <w:tblPr>
      <w:tblStyleRowBandSize w:val="1"/>
      <w:tblStyleColBandSize w:val="1"/>
      <w:tblBorders>
        <w:top w:val="single" w:sz="4" w:space="0" w:color="FAC679" w:themeColor="accent6" w:themeTint="99"/>
        <w:left w:val="single" w:sz="4" w:space="0" w:color="FAC679" w:themeColor="accent6" w:themeTint="99"/>
        <w:bottom w:val="single" w:sz="4" w:space="0" w:color="FAC679" w:themeColor="accent6" w:themeTint="99"/>
        <w:right w:val="single" w:sz="4" w:space="0" w:color="FAC679" w:themeColor="accent6" w:themeTint="99"/>
        <w:insideH w:val="single" w:sz="4" w:space="0" w:color="FAC679" w:themeColor="accent6" w:themeTint="99"/>
        <w:insideV w:val="single" w:sz="4" w:space="0" w:color="FAC67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CD2" w:themeFill="accent6" w:themeFillTint="33"/>
      </w:tcPr>
    </w:tblStylePr>
    <w:tblStylePr w:type="band1Horz">
      <w:tblPr/>
      <w:tcPr>
        <w:shd w:val="clear" w:color="auto" w:fill="FDECD2" w:themeFill="accent6" w:themeFillTint="33"/>
      </w:tcPr>
    </w:tblStylePr>
    <w:tblStylePr w:type="neCell">
      <w:tblPr/>
      <w:tcPr>
        <w:tcBorders>
          <w:bottom w:val="single" w:sz="4" w:space="0" w:color="FAC679" w:themeColor="accent6" w:themeTint="99"/>
        </w:tcBorders>
      </w:tcPr>
    </w:tblStylePr>
    <w:tblStylePr w:type="nwCell">
      <w:tblPr/>
      <w:tcPr>
        <w:tcBorders>
          <w:bottom w:val="single" w:sz="4" w:space="0" w:color="FAC679" w:themeColor="accent6" w:themeTint="99"/>
        </w:tcBorders>
      </w:tcPr>
    </w:tblStylePr>
    <w:tblStylePr w:type="seCell">
      <w:tblPr/>
      <w:tcPr>
        <w:tcBorders>
          <w:top w:val="single" w:sz="4" w:space="0" w:color="FAC679" w:themeColor="accent6" w:themeTint="99"/>
        </w:tcBorders>
      </w:tcPr>
    </w:tblStylePr>
    <w:tblStylePr w:type="swCell">
      <w:tblPr/>
      <w:tcPr>
        <w:tcBorders>
          <w:top w:val="single" w:sz="4" w:space="0" w:color="FAC679" w:themeColor="accent6" w:themeTint="99"/>
        </w:tcBorders>
      </w:tcPr>
    </w:tblStylePr>
  </w:style>
  <w:style w:type="character" w:styleId="Hashtag">
    <w:name w:val="Hashtag"/>
    <w:basedOn w:val="DefaultParagraphFont"/>
    <w:uiPriority w:val="99"/>
    <w:semiHidden/>
    <w:unhideWhenUsed/>
    <w:rsid w:val="002C4BD7"/>
    <w:rPr>
      <w:color w:val="2B579A"/>
      <w:shd w:val="clear" w:color="auto" w:fill="E6E6E6"/>
    </w:rPr>
  </w:style>
  <w:style w:type="character" w:customStyle="1" w:styleId="Heading6Char">
    <w:name w:val="Heading 6 Char"/>
    <w:basedOn w:val="DefaultParagraphFont"/>
    <w:link w:val="Heading6"/>
    <w:uiPriority w:val="9"/>
    <w:semiHidden/>
    <w:rsid w:val="007A1081"/>
    <w:rPr>
      <w:rFonts w:asciiTheme="majorHAnsi" w:eastAsiaTheme="majorEastAsia" w:hAnsiTheme="majorHAnsi" w:cstheme="majorBidi"/>
      <w:b/>
      <w:color w:val="000000" w:themeColor="text2"/>
    </w:rPr>
  </w:style>
  <w:style w:type="character" w:customStyle="1" w:styleId="Heading7Char">
    <w:name w:val="Heading 7 Char"/>
    <w:basedOn w:val="DefaultParagraphFont"/>
    <w:link w:val="Heading7"/>
    <w:uiPriority w:val="9"/>
    <w:semiHidden/>
    <w:rsid w:val="007A1081"/>
    <w:rPr>
      <w:rFonts w:asciiTheme="majorHAnsi" w:eastAsiaTheme="majorEastAsia" w:hAnsiTheme="majorHAnsi" w:cstheme="majorBidi"/>
      <w:iCs/>
      <w:caps/>
      <w:color w:val="000000" w:themeColor="text2"/>
    </w:rPr>
  </w:style>
  <w:style w:type="character" w:customStyle="1" w:styleId="Heading8Char">
    <w:name w:val="Heading 8 Char"/>
    <w:basedOn w:val="DefaultParagraphFont"/>
    <w:link w:val="Heading8"/>
    <w:uiPriority w:val="9"/>
    <w:semiHidden/>
    <w:rsid w:val="007A1081"/>
    <w:rPr>
      <w:rFonts w:asciiTheme="majorHAnsi" w:eastAsiaTheme="majorEastAsia" w:hAnsiTheme="majorHAnsi" w:cstheme="majorBidi"/>
      <w:color w:val="47651E" w:themeColor="accent2" w:themeShade="80"/>
      <w:szCs w:val="21"/>
    </w:rPr>
  </w:style>
  <w:style w:type="character" w:customStyle="1" w:styleId="Heading9Char">
    <w:name w:val="Heading 9 Char"/>
    <w:basedOn w:val="DefaultParagraphFont"/>
    <w:link w:val="Heading9"/>
    <w:uiPriority w:val="9"/>
    <w:semiHidden/>
    <w:rsid w:val="007A1081"/>
    <w:rPr>
      <w:rFonts w:asciiTheme="majorHAnsi" w:eastAsiaTheme="majorEastAsia" w:hAnsiTheme="majorHAnsi" w:cstheme="majorBidi"/>
      <w:i/>
      <w:iCs/>
      <w:color w:val="47651E" w:themeColor="accent2" w:themeShade="80"/>
      <w:szCs w:val="21"/>
    </w:rPr>
  </w:style>
  <w:style w:type="character" w:styleId="HTMLAcronym">
    <w:name w:val="HTML Acronym"/>
    <w:basedOn w:val="DefaultParagraphFont"/>
    <w:uiPriority w:val="99"/>
    <w:semiHidden/>
    <w:unhideWhenUsed/>
    <w:rsid w:val="002C4BD7"/>
  </w:style>
  <w:style w:type="paragraph" w:styleId="HTMLAddress">
    <w:name w:val="HTML Address"/>
    <w:basedOn w:val="Normal"/>
    <w:link w:val="HTMLAddressChar"/>
    <w:uiPriority w:val="99"/>
    <w:semiHidden/>
    <w:unhideWhenUsed/>
    <w:rsid w:val="002C4BD7"/>
    <w:rPr>
      <w:i/>
      <w:iCs/>
    </w:rPr>
  </w:style>
  <w:style w:type="character" w:customStyle="1" w:styleId="HTMLAddressChar">
    <w:name w:val="HTML Address Char"/>
    <w:basedOn w:val="DefaultParagraphFont"/>
    <w:link w:val="HTMLAddress"/>
    <w:uiPriority w:val="99"/>
    <w:semiHidden/>
    <w:rsid w:val="002C4BD7"/>
    <w:rPr>
      <w:i/>
      <w:iCs/>
    </w:rPr>
  </w:style>
  <w:style w:type="character" w:styleId="HTMLCite">
    <w:name w:val="HTML Cite"/>
    <w:basedOn w:val="DefaultParagraphFont"/>
    <w:uiPriority w:val="99"/>
    <w:semiHidden/>
    <w:unhideWhenUsed/>
    <w:rsid w:val="002C4BD7"/>
    <w:rPr>
      <w:i/>
      <w:iCs/>
    </w:rPr>
  </w:style>
  <w:style w:type="character" w:styleId="HTMLCode">
    <w:name w:val="HTML Code"/>
    <w:basedOn w:val="DefaultParagraphFont"/>
    <w:uiPriority w:val="99"/>
    <w:semiHidden/>
    <w:unhideWhenUsed/>
    <w:rsid w:val="002C4BD7"/>
    <w:rPr>
      <w:rFonts w:ascii="Consolas" w:hAnsi="Consolas"/>
      <w:sz w:val="22"/>
      <w:szCs w:val="20"/>
    </w:rPr>
  </w:style>
  <w:style w:type="character" w:styleId="HTMLDefinition">
    <w:name w:val="HTML Definition"/>
    <w:basedOn w:val="DefaultParagraphFont"/>
    <w:uiPriority w:val="99"/>
    <w:semiHidden/>
    <w:unhideWhenUsed/>
    <w:rsid w:val="002C4BD7"/>
    <w:rPr>
      <w:i/>
      <w:iCs/>
    </w:rPr>
  </w:style>
  <w:style w:type="character" w:styleId="HTMLKeyboard">
    <w:name w:val="HTML Keyboard"/>
    <w:basedOn w:val="DefaultParagraphFont"/>
    <w:uiPriority w:val="99"/>
    <w:semiHidden/>
    <w:unhideWhenUsed/>
    <w:rsid w:val="002C4BD7"/>
    <w:rPr>
      <w:rFonts w:ascii="Consolas" w:hAnsi="Consolas"/>
      <w:sz w:val="22"/>
      <w:szCs w:val="20"/>
    </w:rPr>
  </w:style>
  <w:style w:type="paragraph" w:styleId="HTMLPreformatted">
    <w:name w:val="HTML Preformatted"/>
    <w:basedOn w:val="Normal"/>
    <w:link w:val="HTMLPreformattedChar"/>
    <w:uiPriority w:val="99"/>
    <w:semiHidden/>
    <w:unhideWhenUsed/>
    <w:rsid w:val="002C4BD7"/>
    <w:rPr>
      <w:rFonts w:ascii="Consolas" w:hAnsi="Consolas"/>
      <w:szCs w:val="20"/>
    </w:rPr>
  </w:style>
  <w:style w:type="character" w:customStyle="1" w:styleId="HTMLPreformattedChar">
    <w:name w:val="HTML Preformatted Char"/>
    <w:basedOn w:val="DefaultParagraphFont"/>
    <w:link w:val="HTMLPreformatted"/>
    <w:uiPriority w:val="99"/>
    <w:semiHidden/>
    <w:rsid w:val="002C4BD7"/>
    <w:rPr>
      <w:rFonts w:ascii="Consolas" w:hAnsi="Consolas"/>
      <w:szCs w:val="20"/>
    </w:rPr>
  </w:style>
  <w:style w:type="character" w:styleId="HTMLSample">
    <w:name w:val="HTML Sample"/>
    <w:basedOn w:val="DefaultParagraphFont"/>
    <w:uiPriority w:val="99"/>
    <w:semiHidden/>
    <w:unhideWhenUsed/>
    <w:rsid w:val="002C4BD7"/>
    <w:rPr>
      <w:rFonts w:ascii="Consolas" w:hAnsi="Consolas"/>
      <w:sz w:val="24"/>
      <w:szCs w:val="24"/>
    </w:rPr>
  </w:style>
  <w:style w:type="character" w:styleId="HTMLTypewriter">
    <w:name w:val="HTML Typewriter"/>
    <w:basedOn w:val="DefaultParagraphFont"/>
    <w:uiPriority w:val="99"/>
    <w:semiHidden/>
    <w:unhideWhenUsed/>
    <w:rsid w:val="002C4BD7"/>
    <w:rPr>
      <w:rFonts w:ascii="Consolas" w:hAnsi="Consolas"/>
      <w:sz w:val="22"/>
      <w:szCs w:val="20"/>
    </w:rPr>
  </w:style>
  <w:style w:type="character" w:styleId="HTMLVariable">
    <w:name w:val="HTML Variable"/>
    <w:basedOn w:val="DefaultParagraphFont"/>
    <w:uiPriority w:val="99"/>
    <w:semiHidden/>
    <w:unhideWhenUsed/>
    <w:rsid w:val="002C4BD7"/>
    <w:rPr>
      <w:i/>
      <w:iCs/>
    </w:rPr>
  </w:style>
  <w:style w:type="character" w:styleId="Hyperlink">
    <w:name w:val="Hyperlink"/>
    <w:basedOn w:val="DefaultParagraphFont"/>
    <w:uiPriority w:val="99"/>
    <w:semiHidden/>
    <w:unhideWhenUsed/>
    <w:rsid w:val="002C4BD7"/>
    <w:rPr>
      <w:color w:val="0070C0" w:themeColor="hyperlink"/>
      <w:u w:val="single"/>
    </w:rPr>
  </w:style>
  <w:style w:type="paragraph" w:styleId="Index1">
    <w:name w:val="index 1"/>
    <w:basedOn w:val="Normal"/>
    <w:next w:val="Normal"/>
    <w:autoRedefine/>
    <w:uiPriority w:val="99"/>
    <w:semiHidden/>
    <w:unhideWhenUsed/>
    <w:rsid w:val="002C4BD7"/>
    <w:pPr>
      <w:ind w:left="220" w:hanging="220"/>
    </w:pPr>
  </w:style>
  <w:style w:type="paragraph" w:styleId="Index2">
    <w:name w:val="index 2"/>
    <w:basedOn w:val="Normal"/>
    <w:next w:val="Normal"/>
    <w:autoRedefine/>
    <w:uiPriority w:val="99"/>
    <w:semiHidden/>
    <w:unhideWhenUsed/>
    <w:rsid w:val="002C4BD7"/>
    <w:pPr>
      <w:ind w:left="440" w:hanging="220"/>
    </w:pPr>
  </w:style>
  <w:style w:type="paragraph" w:styleId="Index3">
    <w:name w:val="index 3"/>
    <w:basedOn w:val="Normal"/>
    <w:next w:val="Normal"/>
    <w:autoRedefine/>
    <w:uiPriority w:val="99"/>
    <w:semiHidden/>
    <w:unhideWhenUsed/>
    <w:rsid w:val="002C4BD7"/>
    <w:pPr>
      <w:ind w:left="660" w:hanging="220"/>
    </w:pPr>
  </w:style>
  <w:style w:type="paragraph" w:styleId="Index4">
    <w:name w:val="index 4"/>
    <w:basedOn w:val="Normal"/>
    <w:next w:val="Normal"/>
    <w:autoRedefine/>
    <w:uiPriority w:val="99"/>
    <w:semiHidden/>
    <w:unhideWhenUsed/>
    <w:rsid w:val="002C4BD7"/>
    <w:pPr>
      <w:ind w:left="880" w:hanging="220"/>
    </w:pPr>
  </w:style>
  <w:style w:type="paragraph" w:styleId="Index5">
    <w:name w:val="index 5"/>
    <w:basedOn w:val="Normal"/>
    <w:next w:val="Normal"/>
    <w:autoRedefine/>
    <w:uiPriority w:val="99"/>
    <w:semiHidden/>
    <w:unhideWhenUsed/>
    <w:rsid w:val="002C4BD7"/>
    <w:pPr>
      <w:ind w:left="1100" w:hanging="220"/>
    </w:pPr>
  </w:style>
  <w:style w:type="paragraph" w:styleId="Index6">
    <w:name w:val="index 6"/>
    <w:basedOn w:val="Normal"/>
    <w:next w:val="Normal"/>
    <w:autoRedefine/>
    <w:uiPriority w:val="99"/>
    <w:semiHidden/>
    <w:unhideWhenUsed/>
    <w:rsid w:val="002C4BD7"/>
    <w:pPr>
      <w:ind w:left="1320" w:hanging="220"/>
    </w:pPr>
  </w:style>
  <w:style w:type="paragraph" w:styleId="Index7">
    <w:name w:val="index 7"/>
    <w:basedOn w:val="Normal"/>
    <w:next w:val="Normal"/>
    <w:autoRedefine/>
    <w:uiPriority w:val="99"/>
    <w:semiHidden/>
    <w:unhideWhenUsed/>
    <w:rsid w:val="002C4BD7"/>
    <w:pPr>
      <w:ind w:left="1540" w:hanging="220"/>
    </w:pPr>
  </w:style>
  <w:style w:type="paragraph" w:styleId="Index8">
    <w:name w:val="index 8"/>
    <w:basedOn w:val="Normal"/>
    <w:next w:val="Normal"/>
    <w:autoRedefine/>
    <w:uiPriority w:val="99"/>
    <w:semiHidden/>
    <w:unhideWhenUsed/>
    <w:rsid w:val="002C4BD7"/>
    <w:pPr>
      <w:ind w:left="1760" w:hanging="220"/>
    </w:pPr>
  </w:style>
  <w:style w:type="paragraph" w:styleId="Index9">
    <w:name w:val="index 9"/>
    <w:basedOn w:val="Normal"/>
    <w:next w:val="Normal"/>
    <w:autoRedefine/>
    <w:uiPriority w:val="99"/>
    <w:semiHidden/>
    <w:unhideWhenUsed/>
    <w:rsid w:val="002C4BD7"/>
    <w:pPr>
      <w:ind w:left="1980" w:hanging="220"/>
    </w:pPr>
  </w:style>
  <w:style w:type="paragraph" w:styleId="IndexHeading">
    <w:name w:val="index heading"/>
    <w:basedOn w:val="Normal"/>
    <w:next w:val="Index1"/>
    <w:uiPriority w:val="99"/>
    <w:semiHidden/>
    <w:unhideWhenUsed/>
    <w:rsid w:val="002C4BD7"/>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674BAA"/>
    <w:rPr>
      <w:i/>
      <w:iCs/>
      <w:color w:val="097F88" w:themeColor="accent1" w:themeShade="BF"/>
    </w:rPr>
  </w:style>
  <w:style w:type="paragraph" w:styleId="IntenseQuote">
    <w:name w:val="Intense Quote"/>
    <w:basedOn w:val="Normal"/>
    <w:next w:val="Normal"/>
    <w:link w:val="IntenseQuoteChar"/>
    <w:uiPriority w:val="30"/>
    <w:semiHidden/>
    <w:unhideWhenUsed/>
    <w:qFormat/>
    <w:rsid w:val="00674BAA"/>
    <w:pPr>
      <w:pBdr>
        <w:top w:val="single" w:sz="4" w:space="10" w:color="0DABB6" w:themeColor="accent1"/>
        <w:bottom w:val="single" w:sz="4" w:space="10" w:color="0DABB6" w:themeColor="accent1"/>
      </w:pBdr>
      <w:spacing w:before="360" w:after="360"/>
      <w:jc w:val="center"/>
    </w:pPr>
    <w:rPr>
      <w:i/>
      <w:iCs/>
      <w:color w:val="097F88" w:themeColor="accent1" w:themeShade="BF"/>
    </w:rPr>
  </w:style>
  <w:style w:type="character" w:customStyle="1" w:styleId="IntenseQuoteChar">
    <w:name w:val="Intense Quote Char"/>
    <w:basedOn w:val="DefaultParagraphFont"/>
    <w:link w:val="IntenseQuote"/>
    <w:uiPriority w:val="30"/>
    <w:semiHidden/>
    <w:rsid w:val="00674BAA"/>
    <w:rPr>
      <w:i/>
      <w:iCs/>
      <w:color w:val="097F88" w:themeColor="accent1" w:themeShade="BF"/>
    </w:rPr>
  </w:style>
  <w:style w:type="character" w:styleId="IntenseReference">
    <w:name w:val="Intense Reference"/>
    <w:basedOn w:val="DefaultParagraphFont"/>
    <w:uiPriority w:val="32"/>
    <w:semiHidden/>
    <w:unhideWhenUsed/>
    <w:qFormat/>
    <w:rsid w:val="00674BAA"/>
    <w:rPr>
      <w:b/>
      <w:bCs/>
      <w:caps w:val="0"/>
      <w:smallCaps/>
      <w:color w:val="097F88" w:themeColor="accent1" w:themeShade="BF"/>
      <w:spacing w:val="0"/>
    </w:rPr>
  </w:style>
  <w:style w:type="table" w:styleId="LightGrid">
    <w:name w:val="Light Grid"/>
    <w:basedOn w:val="TableNormal"/>
    <w:uiPriority w:val="62"/>
    <w:semiHidden/>
    <w:unhideWhenUsed/>
    <w:rsid w:val="002C4BD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C4BD7"/>
    <w:tblPr>
      <w:tblStyleRowBandSize w:val="1"/>
      <w:tblStyleColBandSize w:val="1"/>
      <w:tblBorders>
        <w:top w:val="single" w:sz="8" w:space="0" w:color="0DABB6" w:themeColor="accent1"/>
        <w:left w:val="single" w:sz="8" w:space="0" w:color="0DABB6" w:themeColor="accent1"/>
        <w:bottom w:val="single" w:sz="8" w:space="0" w:color="0DABB6" w:themeColor="accent1"/>
        <w:right w:val="single" w:sz="8" w:space="0" w:color="0DABB6" w:themeColor="accent1"/>
        <w:insideH w:val="single" w:sz="8" w:space="0" w:color="0DABB6" w:themeColor="accent1"/>
        <w:insideV w:val="single" w:sz="8" w:space="0" w:color="0DABB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DABB6" w:themeColor="accent1"/>
          <w:left w:val="single" w:sz="8" w:space="0" w:color="0DABB6" w:themeColor="accent1"/>
          <w:bottom w:val="single" w:sz="18" w:space="0" w:color="0DABB6" w:themeColor="accent1"/>
          <w:right w:val="single" w:sz="8" w:space="0" w:color="0DABB6" w:themeColor="accent1"/>
          <w:insideH w:val="nil"/>
          <w:insideV w:val="single" w:sz="8" w:space="0" w:color="0DABB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DABB6" w:themeColor="accent1"/>
          <w:left w:val="single" w:sz="8" w:space="0" w:color="0DABB6" w:themeColor="accent1"/>
          <w:bottom w:val="single" w:sz="8" w:space="0" w:color="0DABB6" w:themeColor="accent1"/>
          <w:right w:val="single" w:sz="8" w:space="0" w:color="0DABB6" w:themeColor="accent1"/>
          <w:insideH w:val="nil"/>
          <w:insideV w:val="single" w:sz="8" w:space="0" w:color="0DABB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DABB6" w:themeColor="accent1"/>
          <w:left w:val="single" w:sz="8" w:space="0" w:color="0DABB6" w:themeColor="accent1"/>
          <w:bottom w:val="single" w:sz="8" w:space="0" w:color="0DABB6" w:themeColor="accent1"/>
          <w:right w:val="single" w:sz="8" w:space="0" w:color="0DABB6" w:themeColor="accent1"/>
        </w:tcBorders>
      </w:tcPr>
    </w:tblStylePr>
    <w:tblStylePr w:type="band1Vert">
      <w:tblPr/>
      <w:tcPr>
        <w:tcBorders>
          <w:top w:val="single" w:sz="8" w:space="0" w:color="0DABB6" w:themeColor="accent1"/>
          <w:left w:val="single" w:sz="8" w:space="0" w:color="0DABB6" w:themeColor="accent1"/>
          <w:bottom w:val="single" w:sz="8" w:space="0" w:color="0DABB6" w:themeColor="accent1"/>
          <w:right w:val="single" w:sz="8" w:space="0" w:color="0DABB6" w:themeColor="accent1"/>
        </w:tcBorders>
        <w:shd w:val="clear" w:color="auto" w:fill="B6F5F9" w:themeFill="accent1" w:themeFillTint="3F"/>
      </w:tcPr>
    </w:tblStylePr>
    <w:tblStylePr w:type="band1Horz">
      <w:tblPr/>
      <w:tcPr>
        <w:tcBorders>
          <w:top w:val="single" w:sz="8" w:space="0" w:color="0DABB6" w:themeColor="accent1"/>
          <w:left w:val="single" w:sz="8" w:space="0" w:color="0DABB6" w:themeColor="accent1"/>
          <w:bottom w:val="single" w:sz="8" w:space="0" w:color="0DABB6" w:themeColor="accent1"/>
          <w:right w:val="single" w:sz="8" w:space="0" w:color="0DABB6" w:themeColor="accent1"/>
          <w:insideV w:val="single" w:sz="8" w:space="0" w:color="0DABB6" w:themeColor="accent1"/>
        </w:tcBorders>
        <w:shd w:val="clear" w:color="auto" w:fill="B6F5F9" w:themeFill="accent1" w:themeFillTint="3F"/>
      </w:tcPr>
    </w:tblStylePr>
    <w:tblStylePr w:type="band2Horz">
      <w:tblPr/>
      <w:tcPr>
        <w:tcBorders>
          <w:top w:val="single" w:sz="8" w:space="0" w:color="0DABB6" w:themeColor="accent1"/>
          <w:left w:val="single" w:sz="8" w:space="0" w:color="0DABB6" w:themeColor="accent1"/>
          <w:bottom w:val="single" w:sz="8" w:space="0" w:color="0DABB6" w:themeColor="accent1"/>
          <w:right w:val="single" w:sz="8" w:space="0" w:color="0DABB6" w:themeColor="accent1"/>
          <w:insideV w:val="single" w:sz="8" w:space="0" w:color="0DABB6" w:themeColor="accent1"/>
        </w:tcBorders>
      </w:tcPr>
    </w:tblStylePr>
  </w:style>
  <w:style w:type="table" w:styleId="LightGrid-Accent2">
    <w:name w:val="Light Grid Accent 2"/>
    <w:basedOn w:val="TableNormal"/>
    <w:uiPriority w:val="62"/>
    <w:semiHidden/>
    <w:unhideWhenUsed/>
    <w:rsid w:val="002C4BD7"/>
    <w:tblPr>
      <w:tblStyleRowBandSize w:val="1"/>
      <w:tblStyleColBandSize w:val="1"/>
      <w:tblBorders>
        <w:top w:val="single" w:sz="8" w:space="0" w:color="8FC640" w:themeColor="accent2"/>
        <w:left w:val="single" w:sz="8" w:space="0" w:color="8FC640" w:themeColor="accent2"/>
        <w:bottom w:val="single" w:sz="8" w:space="0" w:color="8FC640" w:themeColor="accent2"/>
        <w:right w:val="single" w:sz="8" w:space="0" w:color="8FC640" w:themeColor="accent2"/>
        <w:insideH w:val="single" w:sz="8" w:space="0" w:color="8FC640" w:themeColor="accent2"/>
        <w:insideV w:val="single" w:sz="8" w:space="0" w:color="8FC64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FC640" w:themeColor="accent2"/>
          <w:left w:val="single" w:sz="8" w:space="0" w:color="8FC640" w:themeColor="accent2"/>
          <w:bottom w:val="single" w:sz="18" w:space="0" w:color="8FC640" w:themeColor="accent2"/>
          <w:right w:val="single" w:sz="8" w:space="0" w:color="8FC640" w:themeColor="accent2"/>
          <w:insideH w:val="nil"/>
          <w:insideV w:val="single" w:sz="8" w:space="0" w:color="8FC64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FC640" w:themeColor="accent2"/>
          <w:left w:val="single" w:sz="8" w:space="0" w:color="8FC640" w:themeColor="accent2"/>
          <w:bottom w:val="single" w:sz="8" w:space="0" w:color="8FC640" w:themeColor="accent2"/>
          <w:right w:val="single" w:sz="8" w:space="0" w:color="8FC640" w:themeColor="accent2"/>
          <w:insideH w:val="nil"/>
          <w:insideV w:val="single" w:sz="8" w:space="0" w:color="8FC64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FC640" w:themeColor="accent2"/>
          <w:left w:val="single" w:sz="8" w:space="0" w:color="8FC640" w:themeColor="accent2"/>
          <w:bottom w:val="single" w:sz="8" w:space="0" w:color="8FC640" w:themeColor="accent2"/>
          <w:right w:val="single" w:sz="8" w:space="0" w:color="8FC640" w:themeColor="accent2"/>
        </w:tcBorders>
      </w:tcPr>
    </w:tblStylePr>
    <w:tblStylePr w:type="band1Vert">
      <w:tblPr/>
      <w:tcPr>
        <w:tcBorders>
          <w:top w:val="single" w:sz="8" w:space="0" w:color="8FC640" w:themeColor="accent2"/>
          <w:left w:val="single" w:sz="8" w:space="0" w:color="8FC640" w:themeColor="accent2"/>
          <w:bottom w:val="single" w:sz="8" w:space="0" w:color="8FC640" w:themeColor="accent2"/>
          <w:right w:val="single" w:sz="8" w:space="0" w:color="8FC640" w:themeColor="accent2"/>
        </w:tcBorders>
        <w:shd w:val="clear" w:color="auto" w:fill="E3F1CF" w:themeFill="accent2" w:themeFillTint="3F"/>
      </w:tcPr>
    </w:tblStylePr>
    <w:tblStylePr w:type="band1Horz">
      <w:tblPr/>
      <w:tcPr>
        <w:tcBorders>
          <w:top w:val="single" w:sz="8" w:space="0" w:color="8FC640" w:themeColor="accent2"/>
          <w:left w:val="single" w:sz="8" w:space="0" w:color="8FC640" w:themeColor="accent2"/>
          <w:bottom w:val="single" w:sz="8" w:space="0" w:color="8FC640" w:themeColor="accent2"/>
          <w:right w:val="single" w:sz="8" w:space="0" w:color="8FC640" w:themeColor="accent2"/>
          <w:insideV w:val="single" w:sz="8" w:space="0" w:color="8FC640" w:themeColor="accent2"/>
        </w:tcBorders>
        <w:shd w:val="clear" w:color="auto" w:fill="E3F1CF" w:themeFill="accent2" w:themeFillTint="3F"/>
      </w:tcPr>
    </w:tblStylePr>
    <w:tblStylePr w:type="band2Horz">
      <w:tblPr/>
      <w:tcPr>
        <w:tcBorders>
          <w:top w:val="single" w:sz="8" w:space="0" w:color="8FC640" w:themeColor="accent2"/>
          <w:left w:val="single" w:sz="8" w:space="0" w:color="8FC640" w:themeColor="accent2"/>
          <w:bottom w:val="single" w:sz="8" w:space="0" w:color="8FC640" w:themeColor="accent2"/>
          <w:right w:val="single" w:sz="8" w:space="0" w:color="8FC640" w:themeColor="accent2"/>
          <w:insideV w:val="single" w:sz="8" w:space="0" w:color="8FC640" w:themeColor="accent2"/>
        </w:tcBorders>
      </w:tcPr>
    </w:tblStylePr>
  </w:style>
  <w:style w:type="table" w:styleId="LightGrid-Accent3">
    <w:name w:val="Light Grid Accent 3"/>
    <w:basedOn w:val="TableNormal"/>
    <w:uiPriority w:val="62"/>
    <w:semiHidden/>
    <w:unhideWhenUsed/>
    <w:rsid w:val="002C4BD7"/>
    <w:tblPr>
      <w:tblStyleRowBandSize w:val="1"/>
      <w:tblStyleColBandSize w:val="1"/>
      <w:tblBorders>
        <w:top w:val="single" w:sz="8" w:space="0" w:color="F47527" w:themeColor="accent3"/>
        <w:left w:val="single" w:sz="8" w:space="0" w:color="F47527" w:themeColor="accent3"/>
        <w:bottom w:val="single" w:sz="8" w:space="0" w:color="F47527" w:themeColor="accent3"/>
        <w:right w:val="single" w:sz="8" w:space="0" w:color="F47527" w:themeColor="accent3"/>
        <w:insideH w:val="single" w:sz="8" w:space="0" w:color="F47527" w:themeColor="accent3"/>
        <w:insideV w:val="single" w:sz="8" w:space="0" w:color="F47527"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47527" w:themeColor="accent3"/>
          <w:left w:val="single" w:sz="8" w:space="0" w:color="F47527" w:themeColor="accent3"/>
          <w:bottom w:val="single" w:sz="18" w:space="0" w:color="F47527" w:themeColor="accent3"/>
          <w:right w:val="single" w:sz="8" w:space="0" w:color="F47527" w:themeColor="accent3"/>
          <w:insideH w:val="nil"/>
          <w:insideV w:val="single" w:sz="8" w:space="0" w:color="F47527"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7527" w:themeColor="accent3"/>
          <w:left w:val="single" w:sz="8" w:space="0" w:color="F47527" w:themeColor="accent3"/>
          <w:bottom w:val="single" w:sz="8" w:space="0" w:color="F47527" w:themeColor="accent3"/>
          <w:right w:val="single" w:sz="8" w:space="0" w:color="F47527" w:themeColor="accent3"/>
          <w:insideH w:val="nil"/>
          <w:insideV w:val="single" w:sz="8" w:space="0" w:color="F47527"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7527" w:themeColor="accent3"/>
          <w:left w:val="single" w:sz="8" w:space="0" w:color="F47527" w:themeColor="accent3"/>
          <w:bottom w:val="single" w:sz="8" w:space="0" w:color="F47527" w:themeColor="accent3"/>
          <w:right w:val="single" w:sz="8" w:space="0" w:color="F47527" w:themeColor="accent3"/>
        </w:tcBorders>
      </w:tcPr>
    </w:tblStylePr>
    <w:tblStylePr w:type="band1Vert">
      <w:tblPr/>
      <w:tcPr>
        <w:tcBorders>
          <w:top w:val="single" w:sz="8" w:space="0" w:color="F47527" w:themeColor="accent3"/>
          <w:left w:val="single" w:sz="8" w:space="0" w:color="F47527" w:themeColor="accent3"/>
          <w:bottom w:val="single" w:sz="8" w:space="0" w:color="F47527" w:themeColor="accent3"/>
          <w:right w:val="single" w:sz="8" w:space="0" w:color="F47527" w:themeColor="accent3"/>
        </w:tcBorders>
        <w:shd w:val="clear" w:color="auto" w:fill="FCDCC9" w:themeFill="accent3" w:themeFillTint="3F"/>
      </w:tcPr>
    </w:tblStylePr>
    <w:tblStylePr w:type="band1Horz">
      <w:tblPr/>
      <w:tcPr>
        <w:tcBorders>
          <w:top w:val="single" w:sz="8" w:space="0" w:color="F47527" w:themeColor="accent3"/>
          <w:left w:val="single" w:sz="8" w:space="0" w:color="F47527" w:themeColor="accent3"/>
          <w:bottom w:val="single" w:sz="8" w:space="0" w:color="F47527" w:themeColor="accent3"/>
          <w:right w:val="single" w:sz="8" w:space="0" w:color="F47527" w:themeColor="accent3"/>
          <w:insideV w:val="single" w:sz="8" w:space="0" w:color="F47527" w:themeColor="accent3"/>
        </w:tcBorders>
        <w:shd w:val="clear" w:color="auto" w:fill="FCDCC9" w:themeFill="accent3" w:themeFillTint="3F"/>
      </w:tcPr>
    </w:tblStylePr>
    <w:tblStylePr w:type="band2Horz">
      <w:tblPr/>
      <w:tcPr>
        <w:tcBorders>
          <w:top w:val="single" w:sz="8" w:space="0" w:color="F47527" w:themeColor="accent3"/>
          <w:left w:val="single" w:sz="8" w:space="0" w:color="F47527" w:themeColor="accent3"/>
          <w:bottom w:val="single" w:sz="8" w:space="0" w:color="F47527" w:themeColor="accent3"/>
          <w:right w:val="single" w:sz="8" w:space="0" w:color="F47527" w:themeColor="accent3"/>
          <w:insideV w:val="single" w:sz="8" w:space="0" w:color="F47527" w:themeColor="accent3"/>
        </w:tcBorders>
      </w:tcPr>
    </w:tblStylePr>
  </w:style>
  <w:style w:type="table" w:styleId="LightGrid-Accent4">
    <w:name w:val="Light Grid Accent 4"/>
    <w:basedOn w:val="TableNormal"/>
    <w:uiPriority w:val="62"/>
    <w:semiHidden/>
    <w:unhideWhenUsed/>
    <w:rsid w:val="002C4BD7"/>
    <w:tblPr>
      <w:tblStyleRowBandSize w:val="1"/>
      <w:tblStyleColBandSize w:val="1"/>
      <w:tblBorders>
        <w:top w:val="single" w:sz="8" w:space="0" w:color="EC223B" w:themeColor="accent4"/>
        <w:left w:val="single" w:sz="8" w:space="0" w:color="EC223B" w:themeColor="accent4"/>
        <w:bottom w:val="single" w:sz="8" w:space="0" w:color="EC223B" w:themeColor="accent4"/>
        <w:right w:val="single" w:sz="8" w:space="0" w:color="EC223B" w:themeColor="accent4"/>
        <w:insideH w:val="single" w:sz="8" w:space="0" w:color="EC223B" w:themeColor="accent4"/>
        <w:insideV w:val="single" w:sz="8" w:space="0" w:color="EC223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C223B" w:themeColor="accent4"/>
          <w:left w:val="single" w:sz="8" w:space="0" w:color="EC223B" w:themeColor="accent4"/>
          <w:bottom w:val="single" w:sz="18" w:space="0" w:color="EC223B" w:themeColor="accent4"/>
          <w:right w:val="single" w:sz="8" w:space="0" w:color="EC223B" w:themeColor="accent4"/>
          <w:insideH w:val="nil"/>
          <w:insideV w:val="single" w:sz="8" w:space="0" w:color="EC223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C223B" w:themeColor="accent4"/>
          <w:left w:val="single" w:sz="8" w:space="0" w:color="EC223B" w:themeColor="accent4"/>
          <w:bottom w:val="single" w:sz="8" w:space="0" w:color="EC223B" w:themeColor="accent4"/>
          <w:right w:val="single" w:sz="8" w:space="0" w:color="EC223B" w:themeColor="accent4"/>
          <w:insideH w:val="nil"/>
          <w:insideV w:val="single" w:sz="8" w:space="0" w:color="EC223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C223B" w:themeColor="accent4"/>
          <w:left w:val="single" w:sz="8" w:space="0" w:color="EC223B" w:themeColor="accent4"/>
          <w:bottom w:val="single" w:sz="8" w:space="0" w:color="EC223B" w:themeColor="accent4"/>
          <w:right w:val="single" w:sz="8" w:space="0" w:color="EC223B" w:themeColor="accent4"/>
        </w:tcBorders>
      </w:tcPr>
    </w:tblStylePr>
    <w:tblStylePr w:type="band1Vert">
      <w:tblPr/>
      <w:tcPr>
        <w:tcBorders>
          <w:top w:val="single" w:sz="8" w:space="0" w:color="EC223B" w:themeColor="accent4"/>
          <w:left w:val="single" w:sz="8" w:space="0" w:color="EC223B" w:themeColor="accent4"/>
          <w:bottom w:val="single" w:sz="8" w:space="0" w:color="EC223B" w:themeColor="accent4"/>
          <w:right w:val="single" w:sz="8" w:space="0" w:color="EC223B" w:themeColor="accent4"/>
        </w:tcBorders>
        <w:shd w:val="clear" w:color="auto" w:fill="FAC8CE" w:themeFill="accent4" w:themeFillTint="3F"/>
      </w:tcPr>
    </w:tblStylePr>
    <w:tblStylePr w:type="band1Horz">
      <w:tblPr/>
      <w:tcPr>
        <w:tcBorders>
          <w:top w:val="single" w:sz="8" w:space="0" w:color="EC223B" w:themeColor="accent4"/>
          <w:left w:val="single" w:sz="8" w:space="0" w:color="EC223B" w:themeColor="accent4"/>
          <w:bottom w:val="single" w:sz="8" w:space="0" w:color="EC223B" w:themeColor="accent4"/>
          <w:right w:val="single" w:sz="8" w:space="0" w:color="EC223B" w:themeColor="accent4"/>
          <w:insideV w:val="single" w:sz="8" w:space="0" w:color="EC223B" w:themeColor="accent4"/>
        </w:tcBorders>
        <w:shd w:val="clear" w:color="auto" w:fill="FAC8CE" w:themeFill="accent4" w:themeFillTint="3F"/>
      </w:tcPr>
    </w:tblStylePr>
    <w:tblStylePr w:type="band2Horz">
      <w:tblPr/>
      <w:tcPr>
        <w:tcBorders>
          <w:top w:val="single" w:sz="8" w:space="0" w:color="EC223B" w:themeColor="accent4"/>
          <w:left w:val="single" w:sz="8" w:space="0" w:color="EC223B" w:themeColor="accent4"/>
          <w:bottom w:val="single" w:sz="8" w:space="0" w:color="EC223B" w:themeColor="accent4"/>
          <w:right w:val="single" w:sz="8" w:space="0" w:color="EC223B" w:themeColor="accent4"/>
          <w:insideV w:val="single" w:sz="8" w:space="0" w:color="EC223B" w:themeColor="accent4"/>
        </w:tcBorders>
      </w:tcPr>
    </w:tblStylePr>
  </w:style>
  <w:style w:type="table" w:styleId="LightGrid-Accent5">
    <w:name w:val="Light Grid Accent 5"/>
    <w:basedOn w:val="TableNormal"/>
    <w:uiPriority w:val="62"/>
    <w:semiHidden/>
    <w:unhideWhenUsed/>
    <w:rsid w:val="002C4BD7"/>
    <w:tblPr>
      <w:tblStyleRowBandSize w:val="1"/>
      <w:tblStyleColBandSize w:val="1"/>
      <w:tblBorders>
        <w:top w:val="single" w:sz="8" w:space="0" w:color="D41E44" w:themeColor="accent5"/>
        <w:left w:val="single" w:sz="8" w:space="0" w:color="D41E44" w:themeColor="accent5"/>
        <w:bottom w:val="single" w:sz="8" w:space="0" w:color="D41E44" w:themeColor="accent5"/>
        <w:right w:val="single" w:sz="8" w:space="0" w:color="D41E44" w:themeColor="accent5"/>
        <w:insideH w:val="single" w:sz="8" w:space="0" w:color="D41E44" w:themeColor="accent5"/>
        <w:insideV w:val="single" w:sz="8" w:space="0" w:color="D41E4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41E44" w:themeColor="accent5"/>
          <w:left w:val="single" w:sz="8" w:space="0" w:color="D41E44" w:themeColor="accent5"/>
          <w:bottom w:val="single" w:sz="18" w:space="0" w:color="D41E44" w:themeColor="accent5"/>
          <w:right w:val="single" w:sz="8" w:space="0" w:color="D41E44" w:themeColor="accent5"/>
          <w:insideH w:val="nil"/>
          <w:insideV w:val="single" w:sz="8" w:space="0" w:color="D41E4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41E44" w:themeColor="accent5"/>
          <w:left w:val="single" w:sz="8" w:space="0" w:color="D41E44" w:themeColor="accent5"/>
          <w:bottom w:val="single" w:sz="8" w:space="0" w:color="D41E44" w:themeColor="accent5"/>
          <w:right w:val="single" w:sz="8" w:space="0" w:color="D41E44" w:themeColor="accent5"/>
          <w:insideH w:val="nil"/>
          <w:insideV w:val="single" w:sz="8" w:space="0" w:color="D41E4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41E44" w:themeColor="accent5"/>
          <w:left w:val="single" w:sz="8" w:space="0" w:color="D41E44" w:themeColor="accent5"/>
          <w:bottom w:val="single" w:sz="8" w:space="0" w:color="D41E44" w:themeColor="accent5"/>
          <w:right w:val="single" w:sz="8" w:space="0" w:color="D41E44" w:themeColor="accent5"/>
        </w:tcBorders>
      </w:tcPr>
    </w:tblStylePr>
    <w:tblStylePr w:type="band1Vert">
      <w:tblPr/>
      <w:tcPr>
        <w:tcBorders>
          <w:top w:val="single" w:sz="8" w:space="0" w:color="D41E44" w:themeColor="accent5"/>
          <w:left w:val="single" w:sz="8" w:space="0" w:color="D41E44" w:themeColor="accent5"/>
          <w:bottom w:val="single" w:sz="8" w:space="0" w:color="D41E44" w:themeColor="accent5"/>
          <w:right w:val="single" w:sz="8" w:space="0" w:color="D41E44" w:themeColor="accent5"/>
        </w:tcBorders>
        <w:shd w:val="clear" w:color="auto" w:fill="F6C4CF" w:themeFill="accent5" w:themeFillTint="3F"/>
      </w:tcPr>
    </w:tblStylePr>
    <w:tblStylePr w:type="band1Horz">
      <w:tblPr/>
      <w:tcPr>
        <w:tcBorders>
          <w:top w:val="single" w:sz="8" w:space="0" w:color="D41E44" w:themeColor="accent5"/>
          <w:left w:val="single" w:sz="8" w:space="0" w:color="D41E44" w:themeColor="accent5"/>
          <w:bottom w:val="single" w:sz="8" w:space="0" w:color="D41E44" w:themeColor="accent5"/>
          <w:right w:val="single" w:sz="8" w:space="0" w:color="D41E44" w:themeColor="accent5"/>
          <w:insideV w:val="single" w:sz="8" w:space="0" w:color="D41E44" w:themeColor="accent5"/>
        </w:tcBorders>
        <w:shd w:val="clear" w:color="auto" w:fill="F6C4CF" w:themeFill="accent5" w:themeFillTint="3F"/>
      </w:tcPr>
    </w:tblStylePr>
    <w:tblStylePr w:type="band2Horz">
      <w:tblPr/>
      <w:tcPr>
        <w:tcBorders>
          <w:top w:val="single" w:sz="8" w:space="0" w:color="D41E44" w:themeColor="accent5"/>
          <w:left w:val="single" w:sz="8" w:space="0" w:color="D41E44" w:themeColor="accent5"/>
          <w:bottom w:val="single" w:sz="8" w:space="0" w:color="D41E44" w:themeColor="accent5"/>
          <w:right w:val="single" w:sz="8" w:space="0" w:color="D41E44" w:themeColor="accent5"/>
          <w:insideV w:val="single" w:sz="8" w:space="0" w:color="D41E44" w:themeColor="accent5"/>
        </w:tcBorders>
      </w:tcPr>
    </w:tblStylePr>
  </w:style>
  <w:style w:type="table" w:styleId="LightGrid-Accent6">
    <w:name w:val="Light Grid Accent 6"/>
    <w:basedOn w:val="TableNormal"/>
    <w:uiPriority w:val="62"/>
    <w:semiHidden/>
    <w:unhideWhenUsed/>
    <w:rsid w:val="002C4BD7"/>
    <w:tblPr>
      <w:tblStyleRowBandSize w:val="1"/>
      <w:tblStyleColBandSize w:val="1"/>
      <w:tblBorders>
        <w:top w:val="single" w:sz="8" w:space="0" w:color="F8A120" w:themeColor="accent6"/>
        <w:left w:val="single" w:sz="8" w:space="0" w:color="F8A120" w:themeColor="accent6"/>
        <w:bottom w:val="single" w:sz="8" w:space="0" w:color="F8A120" w:themeColor="accent6"/>
        <w:right w:val="single" w:sz="8" w:space="0" w:color="F8A120" w:themeColor="accent6"/>
        <w:insideH w:val="single" w:sz="8" w:space="0" w:color="F8A120" w:themeColor="accent6"/>
        <w:insideV w:val="single" w:sz="8" w:space="0" w:color="F8A12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120" w:themeColor="accent6"/>
          <w:left w:val="single" w:sz="8" w:space="0" w:color="F8A120" w:themeColor="accent6"/>
          <w:bottom w:val="single" w:sz="18" w:space="0" w:color="F8A120" w:themeColor="accent6"/>
          <w:right w:val="single" w:sz="8" w:space="0" w:color="F8A120" w:themeColor="accent6"/>
          <w:insideH w:val="nil"/>
          <w:insideV w:val="single" w:sz="8" w:space="0" w:color="F8A12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120" w:themeColor="accent6"/>
          <w:left w:val="single" w:sz="8" w:space="0" w:color="F8A120" w:themeColor="accent6"/>
          <w:bottom w:val="single" w:sz="8" w:space="0" w:color="F8A120" w:themeColor="accent6"/>
          <w:right w:val="single" w:sz="8" w:space="0" w:color="F8A120" w:themeColor="accent6"/>
          <w:insideH w:val="nil"/>
          <w:insideV w:val="single" w:sz="8" w:space="0" w:color="F8A12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120" w:themeColor="accent6"/>
          <w:left w:val="single" w:sz="8" w:space="0" w:color="F8A120" w:themeColor="accent6"/>
          <w:bottom w:val="single" w:sz="8" w:space="0" w:color="F8A120" w:themeColor="accent6"/>
          <w:right w:val="single" w:sz="8" w:space="0" w:color="F8A120" w:themeColor="accent6"/>
        </w:tcBorders>
      </w:tcPr>
    </w:tblStylePr>
    <w:tblStylePr w:type="band1Vert">
      <w:tblPr/>
      <w:tcPr>
        <w:tcBorders>
          <w:top w:val="single" w:sz="8" w:space="0" w:color="F8A120" w:themeColor="accent6"/>
          <w:left w:val="single" w:sz="8" w:space="0" w:color="F8A120" w:themeColor="accent6"/>
          <w:bottom w:val="single" w:sz="8" w:space="0" w:color="F8A120" w:themeColor="accent6"/>
          <w:right w:val="single" w:sz="8" w:space="0" w:color="F8A120" w:themeColor="accent6"/>
        </w:tcBorders>
        <w:shd w:val="clear" w:color="auto" w:fill="FDE7C7" w:themeFill="accent6" w:themeFillTint="3F"/>
      </w:tcPr>
    </w:tblStylePr>
    <w:tblStylePr w:type="band1Horz">
      <w:tblPr/>
      <w:tcPr>
        <w:tcBorders>
          <w:top w:val="single" w:sz="8" w:space="0" w:color="F8A120" w:themeColor="accent6"/>
          <w:left w:val="single" w:sz="8" w:space="0" w:color="F8A120" w:themeColor="accent6"/>
          <w:bottom w:val="single" w:sz="8" w:space="0" w:color="F8A120" w:themeColor="accent6"/>
          <w:right w:val="single" w:sz="8" w:space="0" w:color="F8A120" w:themeColor="accent6"/>
          <w:insideV w:val="single" w:sz="8" w:space="0" w:color="F8A120" w:themeColor="accent6"/>
        </w:tcBorders>
        <w:shd w:val="clear" w:color="auto" w:fill="FDE7C7" w:themeFill="accent6" w:themeFillTint="3F"/>
      </w:tcPr>
    </w:tblStylePr>
    <w:tblStylePr w:type="band2Horz">
      <w:tblPr/>
      <w:tcPr>
        <w:tcBorders>
          <w:top w:val="single" w:sz="8" w:space="0" w:color="F8A120" w:themeColor="accent6"/>
          <w:left w:val="single" w:sz="8" w:space="0" w:color="F8A120" w:themeColor="accent6"/>
          <w:bottom w:val="single" w:sz="8" w:space="0" w:color="F8A120" w:themeColor="accent6"/>
          <w:right w:val="single" w:sz="8" w:space="0" w:color="F8A120" w:themeColor="accent6"/>
          <w:insideV w:val="single" w:sz="8" w:space="0" w:color="F8A120" w:themeColor="accent6"/>
        </w:tcBorders>
      </w:tcPr>
    </w:tblStylePr>
  </w:style>
  <w:style w:type="table" w:styleId="LightList">
    <w:name w:val="Light List"/>
    <w:basedOn w:val="TableNormal"/>
    <w:uiPriority w:val="61"/>
    <w:semiHidden/>
    <w:unhideWhenUsed/>
    <w:rsid w:val="002C4BD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C4BD7"/>
    <w:tblPr>
      <w:tblStyleRowBandSize w:val="1"/>
      <w:tblStyleColBandSize w:val="1"/>
      <w:tblBorders>
        <w:top w:val="single" w:sz="8" w:space="0" w:color="0DABB6" w:themeColor="accent1"/>
        <w:left w:val="single" w:sz="8" w:space="0" w:color="0DABB6" w:themeColor="accent1"/>
        <w:bottom w:val="single" w:sz="8" w:space="0" w:color="0DABB6" w:themeColor="accent1"/>
        <w:right w:val="single" w:sz="8" w:space="0" w:color="0DABB6" w:themeColor="accent1"/>
      </w:tblBorders>
    </w:tblPr>
    <w:tblStylePr w:type="firstRow">
      <w:pPr>
        <w:spacing w:before="0" w:after="0" w:line="240" w:lineRule="auto"/>
      </w:pPr>
      <w:rPr>
        <w:b/>
        <w:bCs/>
        <w:color w:val="FFFFFF" w:themeColor="background1"/>
      </w:rPr>
      <w:tblPr/>
      <w:tcPr>
        <w:shd w:val="clear" w:color="auto" w:fill="0DABB6" w:themeFill="accent1"/>
      </w:tcPr>
    </w:tblStylePr>
    <w:tblStylePr w:type="lastRow">
      <w:pPr>
        <w:spacing w:before="0" w:after="0" w:line="240" w:lineRule="auto"/>
      </w:pPr>
      <w:rPr>
        <w:b/>
        <w:bCs/>
      </w:rPr>
      <w:tblPr/>
      <w:tcPr>
        <w:tcBorders>
          <w:top w:val="double" w:sz="6" w:space="0" w:color="0DABB6" w:themeColor="accent1"/>
          <w:left w:val="single" w:sz="8" w:space="0" w:color="0DABB6" w:themeColor="accent1"/>
          <w:bottom w:val="single" w:sz="8" w:space="0" w:color="0DABB6" w:themeColor="accent1"/>
          <w:right w:val="single" w:sz="8" w:space="0" w:color="0DABB6" w:themeColor="accent1"/>
        </w:tcBorders>
      </w:tcPr>
    </w:tblStylePr>
    <w:tblStylePr w:type="firstCol">
      <w:rPr>
        <w:b/>
        <w:bCs/>
      </w:rPr>
    </w:tblStylePr>
    <w:tblStylePr w:type="lastCol">
      <w:rPr>
        <w:b/>
        <w:bCs/>
      </w:rPr>
    </w:tblStylePr>
    <w:tblStylePr w:type="band1Vert">
      <w:tblPr/>
      <w:tcPr>
        <w:tcBorders>
          <w:top w:val="single" w:sz="8" w:space="0" w:color="0DABB6" w:themeColor="accent1"/>
          <w:left w:val="single" w:sz="8" w:space="0" w:color="0DABB6" w:themeColor="accent1"/>
          <w:bottom w:val="single" w:sz="8" w:space="0" w:color="0DABB6" w:themeColor="accent1"/>
          <w:right w:val="single" w:sz="8" w:space="0" w:color="0DABB6" w:themeColor="accent1"/>
        </w:tcBorders>
      </w:tcPr>
    </w:tblStylePr>
    <w:tblStylePr w:type="band1Horz">
      <w:tblPr/>
      <w:tcPr>
        <w:tcBorders>
          <w:top w:val="single" w:sz="8" w:space="0" w:color="0DABB6" w:themeColor="accent1"/>
          <w:left w:val="single" w:sz="8" w:space="0" w:color="0DABB6" w:themeColor="accent1"/>
          <w:bottom w:val="single" w:sz="8" w:space="0" w:color="0DABB6" w:themeColor="accent1"/>
          <w:right w:val="single" w:sz="8" w:space="0" w:color="0DABB6" w:themeColor="accent1"/>
        </w:tcBorders>
      </w:tcPr>
    </w:tblStylePr>
  </w:style>
  <w:style w:type="table" w:styleId="LightList-Accent2">
    <w:name w:val="Light List Accent 2"/>
    <w:basedOn w:val="TableNormal"/>
    <w:uiPriority w:val="61"/>
    <w:semiHidden/>
    <w:unhideWhenUsed/>
    <w:rsid w:val="002C4BD7"/>
    <w:tblPr>
      <w:tblStyleRowBandSize w:val="1"/>
      <w:tblStyleColBandSize w:val="1"/>
      <w:tblBorders>
        <w:top w:val="single" w:sz="8" w:space="0" w:color="8FC640" w:themeColor="accent2"/>
        <w:left w:val="single" w:sz="8" w:space="0" w:color="8FC640" w:themeColor="accent2"/>
        <w:bottom w:val="single" w:sz="8" w:space="0" w:color="8FC640" w:themeColor="accent2"/>
        <w:right w:val="single" w:sz="8" w:space="0" w:color="8FC640" w:themeColor="accent2"/>
      </w:tblBorders>
    </w:tblPr>
    <w:tblStylePr w:type="firstRow">
      <w:pPr>
        <w:spacing w:before="0" w:after="0" w:line="240" w:lineRule="auto"/>
      </w:pPr>
      <w:rPr>
        <w:b/>
        <w:bCs/>
        <w:color w:val="FFFFFF" w:themeColor="background1"/>
      </w:rPr>
      <w:tblPr/>
      <w:tcPr>
        <w:shd w:val="clear" w:color="auto" w:fill="8FC640" w:themeFill="accent2"/>
      </w:tcPr>
    </w:tblStylePr>
    <w:tblStylePr w:type="lastRow">
      <w:pPr>
        <w:spacing w:before="0" w:after="0" w:line="240" w:lineRule="auto"/>
      </w:pPr>
      <w:rPr>
        <w:b/>
        <w:bCs/>
      </w:rPr>
      <w:tblPr/>
      <w:tcPr>
        <w:tcBorders>
          <w:top w:val="double" w:sz="6" w:space="0" w:color="8FC640" w:themeColor="accent2"/>
          <w:left w:val="single" w:sz="8" w:space="0" w:color="8FC640" w:themeColor="accent2"/>
          <w:bottom w:val="single" w:sz="8" w:space="0" w:color="8FC640" w:themeColor="accent2"/>
          <w:right w:val="single" w:sz="8" w:space="0" w:color="8FC640" w:themeColor="accent2"/>
        </w:tcBorders>
      </w:tcPr>
    </w:tblStylePr>
    <w:tblStylePr w:type="firstCol">
      <w:rPr>
        <w:b/>
        <w:bCs/>
      </w:rPr>
    </w:tblStylePr>
    <w:tblStylePr w:type="lastCol">
      <w:rPr>
        <w:b/>
        <w:bCs/>
      </w:rPr>
    </w:tblStylePr>
    <w:tblStylePr w:type="band1Vert">
      <w:tblPr/>
      <w:tcPr>
        <w:tcBorders>
          <w:top w:val="single" w:sz="8" w:space="0" w:color="8FC640" w:themeColor="accent2"/>
          <w:left w:val="single" w:sz="8" w:space="0" w:color="8FC640" w:themeColor="accent2"/>
          <w:bottom w:val="single" w:sz="8" w:space="0" w:color="8FC640" w:themeColor="accent2"/>
          <w:right w:val="single" w:sz="8" w:space="0" w:color="8FC640" w:themeColor="accent2"/>
        </w:tcBorders>
      </w:tcPr>
    </w:tblStylePr>
    <w:tblStylePr w:type="band1Horz">
      <w:tblPr/>
      <w:tcPr>
        <w:tcBorders>
          <w:top w:val="single" w:sz="8" w:space="0" w:color="8FC640" w:themeColor="accent2"/>
          <w:left w:val="single" w:sz="8" w:space="0" w:color="8FC640" w:themeColor="accent2"/>
          <w:bottom w:val="single" w:sz="8" w:space="0" w:color="8FC640" w:themeColor="accent2"/>
          <w:right w:val="single" w:sz="8" w:space="0" w:color="8FC640" w:themeColor="accent2"/>
        </w:tcBorders>
      </w:tcPr>
    </w:tblStylePr>
  </w:style>
  <w:style w:type="table" w:styleId="LightList-Accent3">
    <w:name w:val="Light List Accent 3"/>
    <w:basedOn w:val="TableNormal"/>
    <w:uiPriority w:val="61"/>
    <w:semiHidden/>
    <w:unhideWhenUsed/>
    <w:rsid w:val="002C4BD7"/>
    <w:tblPr>
      <w:tblStyleRowBandSize w:val="1"/>
      <w:tblStyleColBandSize w:val="1"/>
      <w:tblBorders>
        <w:top w:val="single" w:sz="8" w:space="0" w:color="F47527" w:themeColor="accent3"/>
        <w:left w:val="single" w:sz="8" w:space="0" w:color="F47527" w:themeColor="accent3"/>
        <w:bottom w:val="single" w:sz="8" w:space="0" w:color="F47527" w:themeColor="accent3"/>
        <w:right w:val="single" w:sz="8" w:space="0" w:color="F47527" w:themeColor="accent3"/>
      </w:tblBorders>
    </w:tblPr>
    <w:tblStylePr w:type="firstRow">
      <w:pPr>
        <w:spacing w:before="0" w:after="0" w:line="240" w:lineRule="auto"/>
      </w:pPr>
      <w:rPr>
        <w:b/>
        <w:bCs/>
        <w:color w:val="FFFFFF" w:themeColor="background1"/>
      </w:rPr>
      <w:tblPr/>
      <w:tcPr>
        <w:shd w:val="clear" w:color="auto" w:fill="F47527" w:themeFill="accent3"/>
      </w:tcPr>
    </w:tblStylePr>
    <w:tblStylePr w:type="lastRow">
      <w:pPr>
        <w:spacing w:before="0" w:after="0" w:line="240" w:lineRule="auto"/>
      </w:pPr>
      <w:rPr>
        <w:b/>
        <w:bCs/>
      </w:rPr>
      <w:tblPr/>
      <w:tcPr>
        <w:tcBorders>
          <w:top w:val="double" w:sz="6" w:space="0" w:color="F47527" w:themeColor="accent3"/>
          <w:left w:val="single" w:sz="8" w:space="0" w:color="F47527" w:themeColor="accent3"/>
          <w:bottom w:val="single" w:sz="8" w:space="0" w:color="F47527" w:themeColor="accent3"/>
          <w:right w:val="single" w:sz="8" w:space="0" w:color="F47527" w:themeColor="accent3"/>
        </w:tcBorders>
      </w:tcPr>
    </w:tblStylePr>
    <w:tblStylePr w:type="firstCol">
      <w:rPr>
        <w:b/>
        <w:bCs/>
      </w:rPr>
    </w:tblStylePr>
    <w:tblStylePr w:type="lastCol">
      <w:rPr>
        <w:b/>
        <w:bCs/>
      </w:rPr>
    </w:tblStylePr>
    <w:tblStylePr w:type="band1Vert">
      <w:tblPr/>
      <w:tcPr>
        <w:tcBorders>
          <w:top w:val="single" w:sz="8" w:space="0" w:color="F47527" w:themeColor="accent3"/>
          <w:left w:val="single" w:sz="8" w:space="0" w:color="F47527" w:themeColor="accent3"/>
          <w:bottom w:val="single" w:sz="8" w:space="0" w:color="F47527" w:themeColor="accent3"/>
          <w:right w:val="single" w:sz="8" w:space="0" w:color="F47527" w:themeColor="accent3"/>
        </w:tcBorders>
      </w:tcPr>
    </w:tblStylePr>
    <w:tblStylePr w:type="band1Horz">
      <w:tblPr/>
      <w:tcPr>
        <w:tcBorders>
          <w:top w:val="single" w:sz="8" w:space="0" w:color="F47527" w:themeColor="accent3"/>
          <w:left w:val="single" w:sz="8" w:space="0" w:color="F47527" w:themeColor="accent3"/>
          <w:bottom w:val="single" w:sz="8" w:space="0" w:color="F47527" w:themeColor="accent3"/>
          <w:right w:val="single" w:sz="8" w:space="0" w:color="F47527" w:themeColor="accent3"/>
        </w:tcBorders>
      </w:tcPr>
    </w:tblStylePr>
  </w:style>
  <w:style w:type="table" w:styleId="LightList-Accent4">
    <w:name w:val="Light List Accent 4"/>
    <w:basedOn w:val="TableNormal"/>
    <w:uiPriority w:val="61"/>
    <w:semiHidden/>
    <w:unhideWhenUsed/>
    <w:rsid w:val="002C4BD7"/>
    <w:tblPr>
      <w:tblStyleRowBandSize w:val="1"/>
      <w:tblStyleColBandSize w:val="1"/>
      <w:tblBorders>
        <w:top w:val="single" w:sz="8" w:space="0" w:color="EC223B" w:themeColor="accent4"/>
        <w:left w:val="single" w:sz="8" w:space="0" w:color="EC223B" w:themeColor="accent4"/>
        <w:bottom w:val="single" w:sz="8" w:space="0" w:color="EC223B" w:themeColor="accent4"/>
        <w:right w:val="single" w:sz="8" w:space="0" w:color="EC223B" w:themeColor="accent4"/>
      </w:tblBorders>
    </w:tblPr>
    <w:tblStylePr w:type="firstRow">
      <w:pPr>
        <w:spacing w:before="0" w:after="0" w:line="240" w:lineRule="auto"/>
      </w:pPr>
      <w:rPr>
        <w:b/>
        <w:bCs/>
        <w:color w:val="FFFFFF" w:themeColor="background1"/>
      </w:rPr>
      <w:tblPr/>
      <w:tcPr>
        <w:shd w:val="clear" w:color="auto" w:fill="EC223B" w:themeFill="accent4"/>
      </w:tcPr>
    </w:tblStylePr>
    <w:tblStylePr w:type="lastRow">
      <w:pPr>
        <w:spacing w:before="0" w:after="0" w:line="240" w:lineRule="auto"/>
      </w:pPr>
      <w:rPr>
        <w:b/>
        <w:bCs/>
      </w:rPr>
      <w:tblPr/>
      <w:tcPr>
        <w:tcBorders>
          <w:top w:val="double" w:sz="6" w:space="0" w:color="EC223B" w:themeColor="accent4"/>
          <w:left w:val="single" w:sz="8" w:space="0" w:color="EC223B" w:themeColor="accent4"/>
          <w:bottom w:val="single" w:sz="8" w:space="0" w:color="EC223B" w:themeColor="accent4"/>
          <w:right w:val="single" w:sz="8" w:space="0" w:color="EC223B" w:themeColor="accent4"/>
        </w:tcBorders>
      </w:tcPr>
    </w:tblStylePr>
    <w:tblStylePr w:type="firstCol">
      <w:rPr>
        <w:b/>
        <w:bCs/>
      </w:rPr>
    </w:tblStylePr>
    <w:tblStylePr w:type="lastCol">
      <w:rPr>
        <w:b/>
        <w:bCs/>
      </w:rPr>
    </w:tblStylePr>
    <w:tblStylePr w:type="band1Vert">
      <w:tblPr/>
      <w:tcPr>
        <w:tcBorders>
          <w:top w:val="single" w:sz="8" w:space="0" w:color="EC223B" w:themeColor="accent4"/>
          <w:left w:val="single" w:sz="8" w:space="0" w:color="EC223B" w:themeColor="accent4"/>
          <w:bottom w:val="single" w:sz="8" w:space="0" w:color="EC223B" w:themeColor="accent4"/>
          <w:right w:val="single" w:sz="8" w:space="0" w:color="EC223B" w:themeColor="accent4"/>
        </w:tcBorders>
      </w:tcPr>
    </w:tblStylePr>
    <w:tblStylePr w:type="band1Horz">
      <w:tblPr/>
      <w:tcPr>
        <w:tcBorders>
          <w:top w:val="single" w:sz="8" w:space="0" w:color="EC223B" w:themeColor="accent4"/>
          <w:left w:val="single" w:sz="8" w:space="0" w:color="EC223B" w:themeColor="accent4"/>
          <w:bottom w:val="single" w:sz="8" w:space="0" w:color="EC223B" w:themeColor="accent4"/>
          <w:right w:val="single" w:sz="8" w:space="0" w:color="EC223B" w:themeColor="accent4"/>
        </w:tcBorders>
      </w:tcPr>
    </w:tblStylePr>
  </w:style>
  <w:style w:type="table" w:styleId="LightList-Accent5">
    <w:name w:val="Light List Accent 5"/>
    <w:basedOn w:val="TableNormal"/>
    <w:uiPriority w:val="61"/>
    <w:semiHidden/>
    <w:unhideWhenUsed/>
    <w:rsid w:val="002C4BD7"/>
    <w:tblPr>
      <w:tblStyleRowBandSize w:val="1"/>
      <w:tblStyleColBandSize w:val="1"/>
      <w:tblBorders>
        <w:top w:val="single" w:sz="8" w:space="0" w:color="D41E44" w:themeColor="accent5"/>
        <w:left w:val="single" w:sz="8" w:space="0" w:color="D41E44" w:themeColor="accent5"/>
        <w:bottom w:val="single" w:sz="8" w:space="0" w:color="D41E44" w:themeColor="accent5"/>
        <w:right w:val="single" w:sz="8" w:space="0" w:color="D41E44" w:themeColor="accent5"/>
      </w:tblBorders>
    </w:tblPr>
    <w:tblStylePr w:type="firstRow">
      <w:pPr>
        <w:spacing w:before="0" w:after="0" w:line="240" w:lineRule="auto"/>
      </w:pPr>
      <w:rPr>
        <w:b/>
        <w:bCs/>
        <w:color w:val="FFFFFF" w:themeColor="background1"/>
      </w:rPr>
      <w:tblPr/>
      <w:tcPr>
        <w:shd w:val="clear" w:color="auto" w:fill="D41E44" w:themeFill="accent5"/>
      </w:tcPr>
    </w:tblStylePr>
    <w:tblStylePr w:type="lastRow">
      <w:pPr>
        <w:spacing w:before="0" w:after="0" w:line="240" w:lineRule="auto"/>
      </w:pPr>
      <w:rPr>
        <w:b/>
        <w:bCs/>
      </w:rPr>
      <w:tblPr/>
      <w:tcPr>
        <w:tcBorders>
          <w:top w:val="double" w:sz="6" w:space="0" w:color="D41E44" w:themeColor="accent5"/>
          <w:left w:val="single" w:sz="8" w:space="0" w:color="D41E44" w:themeColor="accent5"/>
          <w:bottom w:val="single" w:sz="8" w:space="0" w:color="D41E44" w:themeColor="accent5"/>
          <w:right w:val="single" w:sz="8" w:space="0" w:color="D41E44" w:themeColor="accent5"/>
        </w:tcBorders>
      </w:tcPr>
    </w:tblStylePr>
    <w:tblStylePr w:type="firstCol">
      <w:rPr>
        <w:b/>
        <w:bCs/>
      </w:rPr>
    </w:tblStylePr>
    <w:tblStylePr w:type="lastCol">
      <w:rPr>
        <w:b/>
        <w:bCs/>
      </w:rPr>
    </w:tblStylePr>
    <w:tblStylePr w:type="band1Vert">
      <w:tblPr/>
      <w:tcPr>
        <w:tcBorders>
          <w:top w:val="single" w:sz="8" w:space="0" w:color="D41E44" w:themeColor="accent5"/>
          <w:left w:val="single" w:sz="8" w:space="0" w:color="D41E44" w:themeColor="accent5"/>
          <w:bottom w:val="single" w:sz="8" w:space="0" w:color="D41E44" w:themeColor="accent5"/>
          <w:right w:val="single" w:sz="8" w:space="0" w:color="D41E44" w:themeColor="accent5"/>
        </w:tcBorders>
      </w:tcPr>
    </w:tblStylePr>
    <w:tblStylePr w:type="band1Horz">
      <w:tblPr/>
      <w:tcPr>
        <w:tcBorders>
          <w:top w:val="single" w:sz="8" w:space="0" w:color="D41E44" w:themeColor="accent5"/>
          <w:left w:val="single" w:sz="8" w:space="0" w:color="D41E44" w:themeColor="accent5"/>
          <w:bottom w:val="single" w:sz="8" w:space="0" w:color="D41E44" w:themeColor="accent5"/>
          <w:right w:val="single" w:sz="8" w:space="0" w:color="D41E44" w:themeColor="accent5"/>
        </w:tcBorders>
      </w:tcPr>
    </w:tblStylePr>
  </w:style>
  <w:style w:type="table" w:styleId="LightList-Accent6">
    <w:name w:val="Light List Accent 6"/>
    <w:basedOn w:val="TableNormal"/>
    <w:uiPriority w:val="61"/>
    <w:semiHidden/>
    <w:unhideWhenUsed/>
    <w:rsid w:val="002C4BD7"/>
    <w:tblPr>
      <w:tblStyleRowBandSize w:val="1"/>
      <w:tblStyleColBandSize w:val="1"/>
      <w:tblBorders>
        <w:top w:val="single" w:sz="8" w:space="0" w:color="F8A120" w:themeColor="accent6"/>
        <w:left w:val="single" w:sz="8" w:space="0" w:color="F8A120" w:themeColor="accent6"/>
        <w:bottom w:val="single" w:sz="8" w:space="0" w:color="F8A120" w:themeColor="accent6"/>
        <w:right w:val="single" w:sz="8" w:space="0" w:color="F8A120" w:themeColor="accent6"/>
      </w:tblBorders>
    </w:tblPr>
    <w:tblStylePr w:type="firstRow">
      <w:pPr>
        <w:spacing w:before="0" w:after="0" w:line="240" w:lineRule="auto"/>
      </w:pPr>
      <w:rPr>
        <w:b/>
        <w:bCs/>
        <w:color w:val="FFFFFF" w:themeColor="background1"/>
      </w:rPr>
      <w:tblPr/>
      <w:tcPr>
        <w:shd w:val="clear" w:color="auto" w:fill="F8A120" w:themeFill="accent6"/>
      </w:tcPr>
    </w:tblStylePr>
    <w:tblStylePr w:type="lastRow">
      <w:pPr>
        <w:spacing w:before="0" w:after="0" w:line="240" w:lineRule="auto"/>
      </w:pPr>
      <w:rPr>
        <w:b/>
        <w:bCs/>
      </w:rPr>
      <w:tblPr/>
      <w:tcPr>
        <w:tcBorders>
          <w:top w:val="double" w:sz="6" w:space="0" w:color="F8A120" w:themeColor="accent6"/>
          <w:left w:val="single" w:sz="8" w:space="0" w:color="F8A120" w:themeColor="accent6"/>
          <w:bottom w:val="single" w:sz="8" w:space="0" w:color="F8A120" w:themeColor="accent6"/>
          <w:right w:val="single" w:sz="8" w:space="0" w:color="F8A120" w:themeColor="accent6"/>
        </w:tcBorders>
      </w:tcPr>
    </w:tblStylePr>
    <w:tblStylePr w:type="firstCol">
      <w:rPr>
        <w:b/>
        <w:bCs/>
      </w:rPr>
    </w:tblStylePr>
    <w:tblStylePr w:type="lastCol">
      <w:rPr>
        <w:b/>
        <w:bCs/>
      </w:rPr>
    </w:tblStylePr>
    <w:tblStylePr w:type="band1Vert">
      <w:tblPr/>
      <w:tcPr>
        <w:tcBorders>
          <w:top w:val="single" w:sz="8" w:space="0" w:color="F8A120" w:themeColor="accent6"/>
          <w:left w:val="single" w:sz="8" w:space="0" w:color="F8A120" w:themeColor="accent6"/>
          <w:bottom w:val="single" w:sz="8" w:space="0" w:color="F8A120" w:themeColor="accent6"/>
          <w:right w:val="single" w:sz="8" w:space="0" w:color="F8A120" w:themeColor="accent6"/>
        </w:tcBorders>
      </w:tcPr>
    </w:tblStylePr>
    <w:tblStylePr w:type="band1Horz">
      <w:tblPr/>
      <w:tcPr>
        <w:tcBorders>
          <w:top w:val="single" w:sz="8" w:space="0" w:color="F8A120" w:themeColor="accent6"/>
          <w:left w:val="single" w:sz="8" w:space="0" w:color="F8A120" w:themeColor="accent6"/>
          <w:bottom w:val="single" w:sz="8" w:space="0" w:color="F8A120" w:themeColor="accent6"/>
          <w:right w:val="single" w:sz="8" w:space="0" w:color="F8A120" w:themeColor="accent6"/>
        </w:tcBorders>
      </w:tcPr>
    </w:tblStylePr>
  </w:style>
  <w:style w:type="table" w:styleId="LightShading">
    <w:name w:val="Light Shading"/>
    <w:basedOn w:val="TableNormal"/>
    <w:uiPriority w:val="60"/>
    <w:semiHidden/>
    <w:unhideWhenUsed/>
    <w:rsid w:val="002C4BD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C4BD7"/>
    <w:rPr>
      <w:color w:val="097F88" w:themeColor="accent1" w:themeShade="BF"/>
    </w:rPr>
    <w:tblPr>
      <w:tblStyleRowBandSize w:val="1"/>
      <w:tblStyleColBandSize w:val="1"/>
      <w:tblBorders>
        <w:top w:val="single" w:sz="8" w:space="0" w:color="0DABB6" w:themeColor="accent1"/>
        <w:bottom w:val="single" w:sz="8" w:space="0" w:color="0DABB6" w:themeColor="accent1"/>
      </w:tblBorders>
    </w:tblPr>
    <w:tblStylePr w:type="firstRow">
      <w:pPr>
        <w:spacing w:before="0" w:after="0" w:line="240" w:lineRule="auto"/>
      </w:pPr>
      <w:rPr>
        <w:b/>
        <w:bCs/>
      </w:rPr>
      <w:tblPr/>
      <w:tcPr>
        <w:tcBorders>
          <w:top w:val="single" w:sz="8" w:space="0" w:color="0DABB6" w:themeColor="accent1"/>
          <w:left w:val="nil"/>
          <w:bottom w:val="single" w:sz="8" w:space="0" w:color="0DABB6" w:themeColor="accent1"/>
          <w:right w:val="nil"/>
          <w:insideH w:val="nil"/>
          <w:insideV w:val="nil"/>
        </w:tcBorders>
      </w:tcPr>
    </w:tblStylePr>
    <w:tblStylePr w:type="lastRow">
      <w:pPr>
        <w:spacing w:before="0" w:after="0" w:line="240" w:lineRule="auto"/>
      </w:pPr>
      <w:rPr>
        <w:b/>
        <w:bCs/>
      </w:rPr>
      <w:tblPr/>
      <w:tcPr>
        <w:tcBorders>
          <w:top w:val="single" w:sz="8" w:space="0" w:color="0DABB6" w:themeColor="accent1"/>
          <w:left w:val="nil"/>
          <w:bottom w:val="single" w:sz="8" w:space="0" w:color="0DABB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F5F9" w:themeFill="accent1" w:themeFillTint="3F"/>
      </w:tcPr>
    </w:tblStylePr>
    <w:tblStylePr w:type="band1Horz">
      <w:tblPr/>
      <w:tcPr>
        <w:tcBorders>
          <w:left w:val="nil"/>
          <w:right w:val="nil"/>
          <w:insideH w:val="nil"/>
          <w:insideV w:val="nil"/>
        </w:tcBorders>
        <w:shd w:val="clear" w:color="auto" w:fill="B6F5F9" w:themeFill="accent1" w:themeFillTint="3F"/>
      </w:tcPr>
    </w:tblStylePr>
  </w:style>
  <w:style w:type="table" w:styleId="LightShading-Accent2">
    <w:name w:val="Light Shading Accent 2"/>
    <w:basedOn w:val="TableNormal"/>
    <w:uiPriority w:val="60"/>
    <w:semiHidden/>
    <w:unhideWhenUsed/>
    <w:rsid w:val="002C4BD7"/>
    <w:rPr>
      <w:color w:val="6B962D" w:themeColor="accent2" w:themeShade="BF"/>
    </w:rPr>
    <w:tblPr>
      <w:tblStyleRowBandSize w:val="1"/>
      <w:tblStyleColBandSize w:val="1"/>
      <w:tblBorders>
        <w:top w:val="single" w:sz="8" w:space="0" w:color="8FC640" w:themeColor="accent2"/>
        <w:bottom w:val="single" w:sz="8" w:space="0" w:color="8FC640" w:themeColor="accent2"/>
      </w:tblBorders>
    </w:tblPr>
    <w:tblStylePr w:type="firstRow">
      <w:pPr>
        <w:spacing w:before="0" w:after="0" w:line="240" w:lineRule="auto"/>
      </w:pPr>
      <w:rPr>
        <w:b/>
        <w:bCs/>
      </w:rPr>
      <w:tblPr/>
      <w:tcPr>
        <w:tcBorders>
          <w:top w:val="single" w:sz="8" w:space="0" w:color="8FC640" w:themeColor="accent2"/>
          <w:left w:val="nil"/>
          <w:bottom w:val="single" w:sz="8" w:space="0" w:color="8FC640" w:themeColor="accent2"/>
          <w:right w:val="nil"/>
          <w:insideH w:val="nil"/>
          <w:insideV w:val="nil"/>
        </w:tcBorders>
      </w:tcPr>
    </w:tblStylePr>
    <w:tblStylePr w:type="lastRow">
      <w:pPr>
        <w:spacing w:before="0" w:after="0" w:line="240" w:lineRule="auto"/>
      </w:pPr>
      <w:rPr>
        <w:b/>
        <w:bCs/>
      </w:rPr>
      <w:tblPr/>
      <w:tcPr>
        <w:tcBorders>
          <w:top w:val="single" w:sz="8" w:space="0" w:color="8FC640" w:themeColor="accent2"/>
          <w:left w:val="nil"/>
          <w:bottom w:val="single" w:sz="8" w:space="0" w:color="8FC64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F1CF" w:themeFill="accent2" w:themeFillTint="3F"/>
      </w:tcPr>
    </w:tblStylePr>
    <w:tblStylePr w:type="band1Horz">
      <w:tblPr/>
      <w:tcPr>
        <w:tcBorders>
          <w:left w:val="nil"/>
          <w:right w:val="nil"/>
          <w:insideH w:val="nil"/>
          <w:insideV w:val="nil"/>
        </w:tcBorders>
        <w:shd w:val="clear" w:color="auto" w:fill="E3F1CF" w:themeFill="accent2" w:themeFillTint="3F"/>
      </w:tcPr>
    </w:tblStylePr>
  </w:style>
  <w:style w:type="table" w:styleId="LightShading-Accent3">
    <w:name w:val="Light Shading Accent 3"/>
    <w:basedOn w:val="TableNormal"/>
    <w:uiPriority w:val="60"/>
    <w:semiHidden/>
    <w:unhideWhenUsed/>
    <w:rsid w:val="002C4BD7"/>
    <w:rPr>
      <w:color w:val="C9520A" w:themeColor="accent3" w:themeShade="BF"/>
    </w:rPr>
    <w:tblPr>
      <w:tblStyleRowBandSize w:val="1"/>
      <w:tblStyleColBandSize w:val="1"/>
      <w:tblBorders>
        <w:top w:val="single" w:sz="8" w:space="0" w:color="F47527" w:themeColor="accent3"/>
        <w:bottom w:val="single" w:sz="8" w:space="0" w:color="F47527" w:themeColor="accent3"/>
      </w:tblBorders>
    </w:tblPr>
    <w:tblStylePr w:type="firstRow">
      <w:pPr>
        <w:spacing w:before="0" w:after="0" w:line="240" w:lineRule="auto"/>
      </w:pPr>
      <w:rPr>
        <w:b/>
        <w:bCs/>
      </w:rPr>
      <w:tblPr/>
      <w:tcPr>
        <w:tcBorders>
          <w:top w:val="single" w:sz="8" w:space="0" w:color="F47527" w:themeColor="accent3"/>
          <w:left w:val="nil"/>
          <w:bottom w:val="single" w:sz="8" w:space="0" w:color="F47527" w:themeColor="accent3"/>
          <w:right w:val="nil"/>
          <w:insideH w:val="nil"/>
          <w:insideV w:val="nil"/>
        </w:tcBorders>
      </w:tcPr>
    </w:tblStylePr>
    <w:tblStylePr w:type="lastRow">
      <w:pPr>
        <w:spacing w:before="0" w:after="0" w:line="240" w:lineRule="auto"/>
      </w:pPr>
      <w:rPr>
        <w:b/>
        <w:bCs/>
      </w:rPr>
      <w:tblPr/>
      <w:tcPr>
        <w:tcBorders>
          <w:top w:val="single" w:sz="8" w:space="0" w:color="F47527" w:themeColor="accent3"/>
          <w:left w:val="nil"/>
          <w:bottom w:val="single" w:sz="8" w:space="0" w:color="F47527"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CC9" w:themeFill="accent3" w:themeFillTint="3F"/>
      </w:tcPr>
    </w:tblStylePr>
    <w:tblStylePr w:type="band1Horz">
      <w:tblPr/>
      <w:tcPr>
        <w:tcBorders>
          <w:left w:val="nil"/>
          <w:right w:val="nil"/>
          <w:insideH w:val="nil"/>
          <w:insideV w:val="nil"/>
        </w:tcBorders>
        <w:shd w:val="clear" w:color="auto" w:fill="FCDCC9" w:themeFill="accent3" w:themeFillTint="3F"/>
      </w:tcPr>
    </w:tblStylePr>
  </w:style>
  <w:style w:type="table" w:styleId="LightShading-Accent4">
    <w:name w:val="Light Shading Accent 4"/>
    <w:basedOn w:val="TableNormal"/>
    <w:uiPriority w:val="60"/>
    <w:semiHidden/>
    <w:unhideWhenUsed/>
    <w:rsid w:val="002C4BD7"/>
    <w:rPr>
      <w:color w:val="B91024" w:themeColor="accent4" w:themeShade="BF"/>
    </w:rPr>
    <w:tblPr>
      <w:tblStyleRowBandSize w:val="1"/>
      <w:tblStyleColBandSize w:val="1"/>
      <w:tblBorders>
        <w:top w:val="single" w:sz="8" w:space="0" w:color="EC223B" w:themeColor="accent4"/>
        <w:bottom w:val="single" w:sz="8" w:space="0" w:color="EC223B" w:themeColor="accent4"/>
      </w:tblBorders>
    </w:tblPr>
    <w:tblStylePr w:type="firstRow">
      <w:pPr>
        <w:spacing w:before="0" w:after="0" w:line="240" w:lineRule="auto"/>
      </w:pPr>
      <w:rPr>
        <w:b/>
        <w:bCs/>
      </w:rPr>
      <w:tblPr/>
      <w:tcPr>
        <w:tcBorders>
          <w:top w:val="single" w:sz="8" w:space="0" w:color="EC223B" w:themeColor="accent4"/>
          <w:left w:val="nil"/>
          <w:bottom w:val="single" w:sz="8" w:space="0" w:color="EC223B" w:themeColor="accent4"/>
          <w:right w:val="nil"/>
          <w:insideH w:val="nil"/>
          <w:insideV w:val="nil"/>
        </w:tcBorders>
      </w:tcPr>
    </w:tblStylePr>
    <w:tblStylePr w:type="lastRow">
      <w:pPr>
        <w:spacing w:before="0" w:after="0" w:line="240" w:lineRule="auto"/>
      </w:pPr>
      <w:rPr>
        <w:b/>
        <w:bCs/>
      </w:rPr>
      <w:tblPr/>
      <w:tcPr>
        <w:tcBorders>
          <w:top w:val="single" w:sz="8" w:space="0" w:color="EC223B" w:themeColor="accent4"/>
          <w:left w:val="nil"/>
          <w:bottom w:val="single" w:sz="8" w:space="0" w:color="EC223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C8CE" w:themeFill="accent4" w:themeFillTint="3F"/>
      </w:tcPr>
    </w:tblStylePr>
    <w:tblStylePr w:type="band1Horz">
      <w:tblPr/>
      <w:tcPr>
        <w:tcBorders>
          <w:left w:val="nil"/>
          <w:right w:val="nil"/>
          <w:insideH w:val="nil"/>
          <w:insideV w:val="nil"/>
        </w:tcBorders>
        <w:shd w:val="clear" w:color="auto" w:fill="FAC8CE" w:themeFill="accent4" w:themeFillTint="3F"/>
      </w:tcPr>
    </w:tblStylePr>
  </w:style>
  <w:style w:type="table" w:styleId="LightShading-Accent5">
    <w:name w:val="Light Shading Accent 5"/>
    <w:basedOn w:val="TableNormal"/>
    <w:uiPriority w:val="60"/>
    <w:semiHidden/>
    <w:unhideWhenUsed/>
    <w:rsid w:val="002C4BD7"/>
    <w:rPr>
      <w:color w:val="9E1632" w:themeColor="accent5" w:themeShade="BF"/>
    </w:rPr>
    <w:tblPr>
      <w:tblStyleRowBandSize w:val="1"/>
      <w:tblStyleColBandSize w:val="1"/>
      <w:tblBorders>
        <w:top w:val="single" w:sz="8" w:space="0" w:color="D41E44" w:themeColor="accent5"/>
        <w:bottom w:val="single" w:sz="8" w:space="0" w:color="D41E44" w:themeColor="accent5"/>
      </w:tblBorders>
    </w:tblPr>
    <w:tblStylePr w:type="firstRow">
      <w:pPr>
        <w:spacing w:before="0" w:after="0" w:line="240" w:lineRule="auto"/>
      </w:pPr>
      <w:rPr>
        <w:b/>
        <w:bCs/>
      </w:rPr>
      <w:tblPr/>
      <w:tcPr>
        <w:tcBorders>
          <w:top w:val="single" w:sz="8" w:space="0" w:color="D41E44" w:themeColor="accent5"/>
          <w:left w:val="nil"/>
          <w:bottom w:val="single" w:sz="8" w:space="0" w:color="D41E44" w:themeColor="accent5"/>
          <w:right w:val="nil"/>
          <w:insideH w:val="nil"/>
          <w:insideV w:val="nil"/>
        </w:tcBorders>
      </w:tcPr>
    </w:tblStylePr>
    <w:tblStylePr w:type="lastRow">
      <w:pPr>
        <w:spacing w:before="0" w:after="0" w:line="240" w:lineRule="auto"/>
      </w:pPr>
      <w:rPr>
        <w:b/>
        <w:bCs/>
      </w:rPr>
      <w:tblPr/>
      <w:tcPr>
        <w:tcBorders>
          <w:top w:val="single" w:sz="8" w:space="0" w:color="D41E44" w:themeColor="accent5"/>
          <w:left w:val="nil"/>
          <w:bottom w:val="single" w:sz="8" w:space="0" w:color="D41E4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4CF" w:themeFill="accent5" w:themeFillTint="3F"/>
      </w:tcPr>
    </w:tblStylePr>
    <w:tblStylePr w:type="band1Horz">
      <w:tblPr/>
      <w:tcPr>
        <w:tcBorders>
          <w:left w:val="nil"/>
          <w:right w:val="nil"/>
          <w:insideH w:val="nil"/>
          <w:insideV w:val="nil"/>
        </w:tcBorders>
        <w:shd w:val="clear" w:color="auto" w:fill="F6C4CF" w:themeFill="accent5" w:themeFillTint="3F"/>
      </w:tcPr>
    </w:tblStylePr>
  </w:style>
  <w:style w:type="table" w:styleId="LightShading-Accent6">
    <w:name w:val="Light Shading Accent 6"/>
    <w:basedOn w:val="TableNormal"/>
    <w:uiPriority w:val="60"/>
    <w:semiHidden/>
    <w:unhideWhenUsed/>
    <w:rsid w:val="002C4BD7"/>
    <w:rPr>
      <w:color w:val="CB7B06" w:themeColor="accent6" w:themeShade="BF"/>
    </w:rPr>
    <w:tblPr>
      <w:tblStyleRowBandSize w:val="1"/>
      <w:tblStyleColBandSize w:val="1"/>
      <w:tblBorders>
        <w:top w:val="single" w:sz="8" w:space="0" w:color="F8A120" w:themeColor="accent6"/>
        <w:bottom w:val="single" w:sz="8" w:space="0" w:color="F8A120" w:themeColor="accent6"/>
      </w:tblBorders>
    </w:tblPr>
    <w:tblStylePr w:type="firstRow">
      <w:pPr>
        <w:spacing w:before="0" w:after="0" w:line="240" w:lineRule="auto"/>
      </w:pPr>
      <w:rPr>
        <w:b/>
        <w:bCs/>
      </w:rPr>
      <w:tblPr/>
      <w:tcPr>
        <w:tcBorders>
          <w:top w:val="single" w:sz="8" w:space="0" w:color="F8A120" w:themeColor="accent6"/>
          <w:left w:val="nil"/>
          <w:bottom w:val="single" w:sz="8" w:space="0" w:color="F8A120" w:themeColor="accent6"/>
          <w:right w:val="nil"/>
          <w:insideH w:val="nil"/>
          <w:insideV w:val="nil"/>
        </w:tcBorders>
      </w:tcPr>
    </w:tblStylePr>
    <w:tblStylePr w:type="lastRow">
      <w:pPr>
        <w:spacing w:before="0" w:after="0" w:line="240" w:lineRule="auto"/>
      </w:pPr>
      <w:rPr>
        <w:b/>
        <w:bCs/>
      </w:rPr>
      <w:tblPr/>
      <w:tcPr>
        <w:tcBorders>
          <w:top w:val="single" w:sz="8" w:space="0" w:color="F8A120" w:themeColor="accent6"/>
          <w:left w:val="nil"/>
          <w:bottom w:val="single" w:sz="8" w:space="0" w:color="F8A12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7C7" w:themeFill="accent6" w:themeFillTint="3F"/>
      </w:tcPr>
    </w:tblStylePr>
    <w:tblStylePr w:type="band1Horz">
      <w:tblPr/>
      <w:tcPr>
        <w:tcBorders>
          <w:left w:val="nil"/>
          <w:right w:val="nil"/>
          <w:insideH w:val="nil"/>
          <w:insideV w:val="nil"/>
        </w:tcBorders>
        <w:shd w:val="clear" w:color="auto" w:fill="FDE7C7" w:themeFill="accent6" w:themeFillTint="3F"/>
      </w:tcPr>
    </w:tblStylePr>
  </w:style>
  <w:style w:type="character" w:styleId="LineNumber">
    <w:name w:val="line number"/>
    <w:basedOn w:val="DefaultParagraphFont"/>
    <w:uiPriority w:val="99"/>
    <w:semiHidden/>
    <w:unhideWhenUsed/>
    <w:rsid w:val="002C4BD7"/>
  </w:style>
  <w:style w:type="paragraph" w:styleId="List">
    <w:name w:val="List"/>
    <w:basedOn w:val="Normal"/>
    <w:uiPriority w:val="99"/>
    <w:semiHidden/>
    <w:unhideWhenUsed/>
    <w:rsid w:val="002C4BD7"/>
    <w:pPr>
      <w:ind w:left="360" w:hanging="360"/>
      <w:contextualSpacing/>
    </w:pPr>
  </w:style>
  <w:style w:type="paragraph" w:styleId="List2">
    <w:name w:val="List 2"/>
    <w:basedOn w:val="Normal"/>
    <w:uiPriority w:val="99"/>
    <w:semiHidden/>
    <w:unhideWhenUsed/>
    <w:rsid w:val="002C4BD7"/>
    <w:pPr>
      <w:ind w:left="720" w:hanging="360"/>
      <w:contextualSpacing/>
    </w:pPr>
  </w:style>
  <w:style w:type="paragraph" w:styleId="List3">
    <w:name w:val="List 3"/>
    <w:basedOn w:val="Normal"/>
    <w:uiPriority w:val="99"/>
    <w:semiHidden/>
    <w:unhideWhenUsed/>
    <w:rsid w:val="002C4BD7"/>
    <w:pPr>
      <w:ind w:left="1080" w:hanging="360"/>
      <w:contextualSpacing/>
    </w:pPr>
  </w:style>
  <w:style w:type="paragraph" w:styleId="List4">
    <w:name w:val="List 4"/>
    <w:basedOn w:val="Normal"/>
    <w:uiPriority w:val="99"/>
    <w:semiHidden/>
    <w:unhideWhenUsed/>
    <w:rsid w:val="002C4BD7"/>
    <w:pPr>
      <w:ind w:left="1440" w:hanging="360"/>
      <w:contextualSpacing/>
    </w:pPr>
  </w:style>
  <w:style w:type="paragraph" w:styleId="List5">
    <w:name w:val="List 5"/>
    <w:basedOn w:val="Normal"/>
    <w:uiPriority w:val="99"/>
    <w:semiHidden/>
    <w:unhideWhenUsed/>
    <w:rsid w:val="002C4BD7"/>
    <w:pPr>
      <w:ind w:left="1800" w:hanging="360"/>
      <w:contextualSpacing/>
    </w:pPr>
  </w:style>
  <w:style w:type="paragraph" w:styleId="ListBullet">
    <w:name w:val="List Bullet"/>
    <w:basedOn w:val="Normal"/>
    <w:uiPriority w:val="99"/>
    <w:semiHidden/>
    <w:unhideWhenUsed/>
    <w:rsid w:val="002C4BD7"/>
    <w:pPr>
      <w:numPr>
        <w:numId w:val="1"/>
      </w:numPr>
      <w:contextualSpacing/>
    </w:pPr>
  </w:style>
  <w:style w:type="paragraph" w:styleId="ListBullet2">
    <w:name w:val="List Bullet 2"/>
    <w:basedOn w:val="Normal"/>
    <w:uiPriority w:val="99"/>
    <w:semiHidden/>
    <w:unhideWhenUsed/>
    <w:rsid w:val="002C4BD7"/>
    <w:pPr>
      <w:numPr>
        <w:numId w:val="2"/>
      </w:numPr>
      <w:contextualSpacing/>
    </w:pPr>
  </w:style>
  <w:style w:type="paragraph" w:styleId="ListBullet3">
    <w:name w:val="List Bullet 3"/>
    <w:basedOn w:val="Normal"/>
    <w:uiPriority w:val="99"/>
    <w:semiHidden/>
    <w:unhideWhenUsed/>
    <w:rsid w:val="002C4BD7"/>
    <w:pPr>
      <w:numPr>
        <w:numId w:val="3"/>
      </w:numPr>
      <w:contextualSpacing/>
    </w:pPr>
  </w:style>
  <w:style w:type="paragraph" w:styleId="ListBullet4">
    <w:name w:val="List Bullet 4"/>
    <w:basedOn w:val="Normal"/>
    <w:uiPriority w:val="99"/>
    <w:semiHidden/>
    <w:unhideWhenUsed/>
    <w:rsid w:val="002C4BD7"/>
    <w:pPr>
      <w:numPr>
        <w:numId w:val="4"/>
      </w:numPr>
      <w:contextualSpacing/>
    </w:pPr>
  </w:style>
  <w:style w:type="paragraph" w:styleId="ListBullet5">
    <w:name w:val="List Bullet 5"/>
    <w:basedOn w:val="Normal"/>
    <w:uiPriority w:val="99"/>
    <w:semiHidden/>
    <w:unhideWhenUsed/>
    <w:rsid w:val="002C4BD7"/>
    <w:pPr>
      <w:numPr>
        <w:numId w:val="5"/>
      </w:numPr>
      <w:contextualSpacing/>
    </w:pPr>
  </w:style>
  <w:style w:type="paragraph" w:styleId="ListContinue">
    <w:name w:val="List Continue"/>
    <w:basedOn w:val="Normal"/>
    <w:uiPriority w:val="99"/>
    <w:semiHidden/>
    <w:unhideWhenUsed/>
    <w:rsid w:val="002C4BD7"/>
    <w:pPr>
      <w:spacing w:after="120"/>
      <w:ind w:left="360"/>
      <w:contextualSpacing/>
    </w:pPr>
  </w:style>
  <w:style w:type="paragraph" w:styleId="ListContinue2">
    <w:name w:val="List Continue 2"/>
    <w:basedOn w:val="Normal"/>
    <w:uiPriority w:val="99"/>
    <w:semiHidden/>
    <w:unhideWhenUsed/>
    <w:rsid w:val="002C4BD7"/>
    <w:pPr>
      <w:spacing w:after="120"/>
      <w:ind w:left="720"/>
      <w:contextualSpacing/>
    </w:pPr>
  </w:style>
  <w:style w:type="paragraph" w:styleId="ListContinue3">
    <w:name w:val="List Continue 3"/>
    <w:basedOn w:val="Normal"/>
    <w:uiPriority w:val="99"/>
    <w:semiHidden/>
    <w:unhideWhenUsed/>
    <w:rsid w:val="002C4BD7"/>
    <w:pPr>
      <w:spacing w:after="120"/>
      <w:ind w:left="1080"/>
      <w:contextualSpacing/>
    </w:pPr>
  </w:style>
  <w:style w:type="paragraph" w:styleId="ListContinue4">
    <w:name w:val="List Continue 4"/>
    <w:basedOn w:val="Normal"/>
    <w:uiPriority w:val="99"/>
    <w:semiHidden/>
    <w:unhideWhenUsed/>
    <w:rsid w:val="002C4BD7"/>
    <w:pPr>
      <w:spacing w:after="120"/>
      <w:ind w:left="1440"/>
      <w:contextualSpacing/>
    </w:pPr>
  </w:style>
  <w:style w:type="paragraph" w:styleId="ListContinue5">
    <w:name w:val="List Continue 5"/>
    <w:basedOn w:val="Normal"/>
    <w:uiPriority w:val="99"/>
    <w:semiHidden/>
    <w:unhideWhenUsed/>
    <w:rsid w:val="002C4BD7"/>
    <w:pPr>
      <w:spacing w:after="120"/>
      <w:ind w:left="1800"/>
      <w:contextualSpacing/>
    </w:pPr>
  </w:style>
  <w:style w:type="paragraph" w:styleId="ListNumber">
    <w:name w:val="List Number"/>
    <w:basedOn w:val="Normal"/>
    <w:uiPriority w:val="99"/>
    <w:semiHidden/>
    <w:unhideWhenUsed/>
    <w:rsid w:val="002C4BD7"/>
    <w:pPr>
      <w:numPr>
        <w:numId w:val="6"/>
      </w:numPr>
      <w:contextualSpacing/>
    </w:pPr>
  </w:style>
  <w:style w:type="paragraph" w:styleId="ListNumber2">
    <w:name w:val="List Number 2"/>
    <w:basedOn w:val="Normal"/>
    <w:uiPriority w:val="99"/>
    <w:semiHidden/>
    <w:unhideWhenUsed/>
    <w:rsid w:val="002C4BD7"/>
    <w:pPr>
      <w:numPr>
        <w:numId w:val="7"/>
      </w:numPr>
      <w:contextualSpacing/>
    </w:pPr>
  </w:style>
  <w:style w:type="paragraph" w:styleId="ListNumber3">
    <w:name w:val="List Number 3"/>
    <w:basedOn w:val="Normal"/>
    <w:uiPriority w:val="99"/>
    <w:semiHidden/>
    <w:unhideWhenUsed/>
    <w:rsid w:val="002C4BD7"/>
    <w:pPr>
      <w:numPr>
        <w:numId w:val="8"/>
      </w:numPr>
      <w:contextualSpacing/>
    </w:pPr>
  </w:style>
  <w:style w:type="paragraph" w:styleId="ListNumber4">
    <w:name w:val="List Number 4"/>
    <w:basedOn w:val="Normal"/>
    <w:uiPriority w:val="99"/>
    <w:semiHidden/>
    <w:unhideWhenUsed/>
    <w:rsid w:val="002C4BD7"/>
    <w:pPr>
      <w:numPr>
        <w:numId w:val="9"/>
      </w:numPr>
      <w:contextualSpacing/>
    </w:pPr>
  </w:style>
  <w:style w:type="paragraph" w:styleId="ListNumber5">
    <w:name w:val="List Number 5"/>
    <w:basedOn w:val="Normal"/>
    <w:uiPriority w:val="99"/>
    <w:semiHidden/>
    <w:unhideWhenUsed/>
    <w:rsid w:val="002C4BD7"/>
    <w:pPr>
      <w:numPr>
        <w:numId w:val="10"/>
      </w:numPr>
      <w:contextualSpacing/>
    </w:pPr>
  </w:style>
  <w:style w:type="paragraph" w:styleId="ListParagraph">
    <w:name w:val="List Paragraph"/>
    <w:basedOn w:val="Normal"/>
    <w:uiPriority w:val="34"/>
    <w:semiHidden/>
    <w:unhideWhenUsed/>
    <w:qFormat/>
    <w:rsid w:val="002C4BD7"/>
    <w:pPr>
      <w:ind w:left="720"/>
      <w:contextualSpacing/>
    </w:pPr>
  </w:style>
  <w:style w:type="table" w:styleId="ListTable1Light">
    <w:name w:val="List Table 1 Light"/>
    <w:basedOn w:val="TableNormal"/>
    <w:uiPriority w:val="46"/>
    <w:rsid w:val="002C4BD7"/>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C4BD7"/>
    <w:tblPr>
      <w:tblStyleRowBandSize w:val="1"/>
      <w:tblStyleColBandSize w:val="1"/>
    </w:tblPr>
    <w:tblStylePr w:type="firstRow">
      <w:rPr>
        <w:b/>
        <w:bCs/>
      </w:rPr>
      <w:tblPr/>
      <w:tcPr>
        <w:tcBorders>
          <w:bottom w:val="single" w:sz="4" w:space="0" w:color="4EE7F2" w:themeColor="accent1" w:themeTint="99"/>
        </w:tcBorders>
      </w:tcPr>
    </w:tblStylePr>
    <w:tblStylePr w:type="lastRow">
      <w:rPr>
        <w:b/>
        <w:bCs/>
      </w:rPr>
      <w:tblPr/>
      <w:tcPr>
        <w:tcBorders>
          <w:top w:val="single" w:sz="4" w:space="0" w:color="4EE7F2" w:themeColor="accent1" w:themeTint="99"/>
        </w:tcBorders>
      </w:tcPr>
    </w:tblStylePr>
    <w:tblStylePr w:type="firstCol">
      <w:rPr>
        <w:b/>
        <w:bCs/>
      </w:rPr>
    </w:tblStylePr>
    <w:tblStylePr w:type="lastCol">
      <w:rPr>
        <w:b/>
        <w:bCs/>
      </w:rPr>
    </w:tblStylePr>
    <w:tblStylePr w:type="band1Vert">
      <w:tblPr/>
      <w:tcPr>
        <w:shd w:val="clear" w:color="auto" w:fill="C4F7FA" w:themeFill="accent1" w:themeFillTint="33"/>
      </w:tcPr>
    </w:tblStylePr>
    <w:tblStylePr w:type="band1Horz">
      <w:tblPr/>
      <w:tcPr>
        <w:shd w:val="clear" w:color="auto" w:fill="C4F7FA" w:themeFill="accent1" w:themeFillTint="33"/>
      </w:tcPr>
    </w:tblStylePr>
  </w:style>
  <w:style w:type="table" w:styleId="ListTable1Light-Accent2">
    <w:name w:val="List Table 1 Light Accent 2"/>
    <w:basedOn w:val="TableNormal"/>
    <w:uiPriority w:val="46"/>
    <w:rsid w:val="002C4BD7"/>
    <w:tblPr>
      <w:tblStyleRowBandSize w:val="1"/>
      <w:tblStyleColBandSize w:val="1"/>
    </w:tblPr>
    <w:tblStylePr w:type="firstRow">
      <w:rPr>
        <w:b/>
        <w:bCs/>
      </w:rPr>
      <w:tblPr/>
      <w:tcPr>
        <w:tcBorders>
          <w:bottom w:val="single" w:sz="4" w:space="0" w:color="BBDC8C" w:themeColor="accent2" w:themeTint="99"/>
        </w:tcBorders>
      </w:tcPr>
    </w:tblStylePr>
    <w:tblStylePr w:type="lastRow">
      <w:rPr>
        <w:b/>
        <w:bCs/>
      </w:rPr>
      <w:tblPr/>
      <w:tcPr>
        <w:tcBorders>
          <w:top w:val="single" w:sz="4" w:space="0" w:color="BBDC8C" w:themeColor="accent2" w:themeTint="99"/>
        </w:tcBorders>
      </w:tcPr>
    </w:tblStylePr>
    <w:tblStylePr w:type="firstCol">
      <w:rPr>
        <w:b/>
        <w:bCs/>
      </w:rPr>
    </w:tblStylePr>
    <w:tblStylePr w:type="lastCol">
      <w:rPr>
        <w:b/>
        <w:bCs/>
      </w:rPr>
    </w:tblStylePr>
    <w:tblStylePr w:type="band1Vert">
      <w:tblPr/>
      <w:tcPr>
        <w:shd w:val="clear" w:color="auto" w:fill="E8F3D8" w:themeFill="accent2" w:themeFillTint="33"/>
      </w:tcPr>
    </w:tblStylePr>
    <w:tblStylePr w:type="band1Horz">
      <w:tblPr/>
      <w:tcPr>
        <w:shd w:val="clear" w:color="auto" w:fill="E8F3D8" w:themeFill="accent2" w:themeFillTint="33"/>
      </w:tcPr>
    </w:tblStylePr>
  </w:style>
  <w:style w:type="table" w:styleId="ListTable1Light-Accent3">
    <w:name w:val="List Table 1 Light Accent 3"/>
    <w:basedOn w:val="TableNormal"/>
    <w:uiPriority w:val="46"/>
    <w:rsid w:val="002C4BD7"/>
    <w:tblPr>
      <w:tblStyleRowBandSize w:val="1"/>
      <w:tblStyleColBandSize w:val="1"/>
    </w:tblPr>
    <w:tblStylePr w:type="firstRow">
      <w:rPr>
        <w:b/>
        <w:bCs/>
      </w:rPr>
      <w:tblPr/>
      <w:tcPr>
        <w:tcBorders>
          <w:bottom w:val="single" w:sz="4" w:space="0" w:color="F8AC7D" w:themeColor="accent3" w:themeTint="99"/>
        </w:tcBorders>
      </w:tcPr>
    </w:tblStylePr>
    <w:tblStylePr w:type="lastRow">
      <w:rPr>
        <w:b/>
        <w:bCs/>
      </w:rPr>
      <w:tblPr/>
      <w:tcPr>
        <w:tcBorders>
          <w:top w:val="single" w:sz="4" w:space="0" w:color="F8AC7D" w:themeColor="accent3" w:themeTint="99"/>
        </w:tcBorders>
      </w:tcPr>
    </w:tblStylePr>
    <w:tblStylePr w:type="firstCol">
      <w:rPr>
        <w:b/>
        <w:bCs/>
      </w:rPr>
    </w:tblStylePr>
    <w:tblStylePr w:type="lastCol">
      <w:rPr>
        <w:b/>
        <w:bCs/>
      </w:rPr>
    </w:tblStylePr>
    <w:tblStylePr w:type="band1Vert">
      <w:tblPr/>
      <w:tcPr>
        <w:shd w:val="clear" w:color="auto" w:fill="FCE3D3" w:themeFill="accent3" w:themeFillTint="33"/>
      </w:tcPr>
    </w:tblStylePr>
    <w:tblStylePr w:type="band1Horz">
      <w:tblPr/>
      <w:tcPr>
        <w:shd w:val="clear" w:color="auto" w:fill="FCE3D3" w:themeFill="accent3" w:themeFillTint="33"/>
      </w:tcPr>
    </w:tblStylePr>
  </w:style>
  <w:style w:type="table" w:styleId="ListTable1Light-Accent4">
    <w:name w:val="List Table 1 Light Accent 4"/>
    <w:basedOn w:val="TableNormal"/>
    <w:uiPriority w:val="46"/>
    <w:rsid w:val="002C4BD7"/>
    <w:tblPr>
      <w:tblStyleRowBandSize w:val="1"/>
      <w:tblStyleColBandSize w:val="1"/>
    </w:tblPr>
    <w:tblStylePr w:type="firstRow">
      <w:rPr>
        <w:b/>
        <w:bCs/>
      </w:rPr>
      <w:tblPr/>
      <w:tcPr>
        <w:tcBorders>
          <w:bottom w:val="single" w:sz="4" w:space="0" w:color="F37A89" w:themeColor="accent4" w:themeTint="99"/>
        </w:tcBorders>
      </w:tcPr>
    </w:tblStylePr>
    <w:tblStylePr w:type="lastRow">
      <w:rPr>
        <w:b/>
        <w:bCs/>
      </w:rPr>
      <w:tblPr/>
      <w:tcPr>
        <w:tcBorders>
          <w:top w:val="single" w:sz="4" w:space="0" w:color="F37A89" w:themeColor="accent4" w:themeTint="99"/>
        </w:tcBorders>
      </w:tcPr>
    </w:tblStylePr>
    <w:tblStylePr w:type="firstCol">
      <w:rPr>
        <w:b/>
        <w:bCs/>
      </w:rPr>
    </w:tblStylePr>
    <w:tblStylePr w:type="lastCol">
      <w:rPr>
        <w:b/>
        <w:bCs/>
      </w:rPr>
    </w:tblStylePr>
    <w:tblStylePr w:type="band1Vert">
      <w:tblPr/>
      <w:tcPr>
        <w:shd w:val="clear" w:color="auto" w:fill="FBD2D7" w:themeFill="accent4" w:themeFillTint="33"/>
      </w:tcPr>
    </w:tblStylePr>
    <w:tblStylePr w:type="band1Horz">
      <w:tblPr/>
      <w:tcPr>
        <w:shd w:val="clear" w:color="auto" w:fill="FBD2D7" w:themeFill="accent4" w:themeFillTint="33"/>
      </w:tcPr>
    </w:tblStylePr>
  </w:style>
  <w:style w:type="table" w:styleId="ListTable1Light-Accent5">
    <w:name w:val="List Table 1 Light Accent 5"/>
    <w:basedOn w:val="TableNormal"/>
    <w:uiPriority w:val="46"/>
    <w:rsid w:val="002C4BD7"/>
    <w:tblPr>
      <w:tblStyleRowBandSize w:val="1"/>
      <w:tblStyleColBandSize w:val="1"/>
    </w:tblPr>
    <w:tblStylePr w:type="firstRow">
      <w:rPr>
        <w:b/>
        <w:bCs/>
      </w:rPr>
      <w:tblPr/>
      <w:tcPr>
        <w:tcBorders>
          <w:bottom w:val="single" w:sz="4" w:space="0" w:color="EB718B" w:themeColor="accent5" w:themeTint="99"/>
        </w:tcBorders>
      </w:tcPr>
    </w:tblStylePr>
    <w:tblStylePr w:type="lastRow">
      <w:rPr>
        <w:b/>
        <w:bCs/>
      </w:rPr>
      <w:tblPr/>
      <w:tcPr>
        <w:tcBorders>
          <w:top w:val="single" w:sz="4" w:space="0" w:color="EB718B" w:themeColor="accent5" w:themeTint="99"/>
        </w:tcBorders>
      </w:tcPr>
    </w:tblStylePr>
    <w:tblStylePr w:type="firstCol">
      <w:rPr>
        <w:b/>
        <w:bCs/>
      </w:rPr>
    </w:tblStylePr>
    <w:tblStylePr w:type="lastCol">
      <w:rPr>
        <w:b/>
        <w:bCs/>
      </w:rPr>
    </w:tblStylePr>
    <w:tblStylePr w:type="band1Vert">
      <w:tblPr/>
      <w:tcPr>
        <w:shd w:val="clear" w:color="auto" w:fill="F8CFD8" w:themeFill="accent5" w:themeFillTint="33"/>
      </w:tcPr>
    </w:tblStylePr>
    <w:tblStylePr w:type="band1Horz">
      <w:tblPr/>
      <w:tcPr>
        <w:shd w:val="clear" w:color="auto" w:fill="F8CFD8" w:themeFill="accent5" w:themeFillTint="33"/>
      </w:tcPr>
    </w:tblStylePr>
  </w:style>
  <w:style w:type="table" w:styleId="ListTable1Light-Accent6">
    <w:name w:val="List Table 1 Light Accent 6"/>
    <w:basedOn w:val="TableNormal"/>
    <w:uiPriority w:val="46"/>
    <w:rsid w:val="002C4BD7"/>
    <w:tblPr>
      <w:tblStyleRowBandSize w:val="1"/>
      <w:tblStyleColBandSize w:val="1"/>
    </w:tblPr>
    <w:tblStylePr w:type="firstRow">
      <w:rPr>
        <w:b/>
        <w:bCs/>
      </w:rPr>
      <w:tblPr/>
      <w:tcPr>
        <w:tcBorders>
          <w:bottom w:val="single" w:sz="4" w:space="0" w:color="FAC679" w:themeColor="accent6" w:themeTint="99"/>
        </w:tcBorders>
      </w:tcPr>
    </w:tblStylePr>
    <w:tblStylePr w:type="lastRow">
      <w:rPr>
        <w:b/>
        <w:bCs/>
      </w:rPr>
      <w:tblPr/>
      <w:tcPr>
        <w:tcBorders>
          <w:top w:val="single" w:sz="4" w:space="0" w:color="FAC679" w:themeColor="accent6" w:themeTint="99"/>
        </w:tcBorders>
      </w:tcPr>
    </w:tblStylePr>
    <w:tblStylePr w:type="firstCol">
      <w:rPr>
        <w:b/>
        <w:bCs/>
      </w:rPr>
    </w:tblStylePr>
    <w:tblStylePr w:type="lastCol">
      <w:rPr>
        <w:b/>
        <w:bCs/>
      </w:rPr>
    </w:tblStylePr>
    <w:tblStylePr w:type="band1Vert">
      <w:tblPr/>
      <w:tcPr>
        <w:shd w:val="clear" w:color="auto" w:fill="FDECD2" w:themeFill="accent6" w:themeFillTint="33"/>
      </w:tcPr>
    </w:tblStylePr>
    <w:tblStylePr w:type="band1Horz">
      <w:tblPr/>
      <w:tcPr>
        <w:shd w:val="clear" w:color="auto" w:fill="FDECD2" w:themeFill="accent6" w:themeFillTint="33"/>
      </w:tcPr>
    </w:tblStylePr>
  </w:style>
  <w:style w:type="table" w:styleId="ListTable2">
    <w:name w:val="List Table 2"/>
    <w:basedOn w:val="TableNormal"/>
    <w:uiPriority w:val="47"/>
    <w:rsid w:val="002C4BD7"/>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C4BD7"/>
    <w:tblPr>
      <w:tblStyleRowBandSize w:val="1"/>
      <w:tblStyleColBandSize w:val="1"/>
      <w:tblBorders>
        <w:top w:val="single" w:sz="4" w:space="0" w:color="4EE7F2" w:themeColor="accent1" w:themeTint="99"/>
        <w:bottom w:val="single" w:sz="4" w:space="0" w:color="4EE7F2" w:themeColor="accent1" w:themeTint="99"/>
        <w:insideH w:val="single" w:sz="4" w:space="0" w:color="4EE7F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4F7FA" w:themeFill="accent1" w:themeFillTint="33"/>
      </w:tcPr>
    </w:tblStylePr>
    <w:tblStylePr w:type="band1Horz">
      <w:tblPr/>
      <w:tcPr>
        <w:shd w:val="clear" w:color="auto" w:fill="C4F7FA" w:themeFill="accent1" w:themeFillTint="33"/>
      </w:tcPr>
    </w:tblStylePr>
  </w:style>
  <w:style w:type="table" w:styleId="ListTable2-Accent2">
    <w:name w:val="List Table 2 Accent 2"/>
    <w:basedOn w:val="TableNormal"/>
    <w:uiPriority w:val="47"/>
    <w:rsid w:val="002C4BD7"/>
    <w:tblPr>
      <w:tblStyleRowBandSize w:val="1"/>
      <w:tblStyleColBandSize w:val="1"/>
      <w:tblBorders>
        <w:top w:val="single" w:sz="4" w:space="0" w:color="BBDC8C" w:themeColor="accent2" w:themeTint="99"/>
        <w:bottom w:val="single" w:sz="4" w:space="0" w:color="BBDC8C" w:themeColor="accent2" w:themeTint="99"/>
        <w:insideH w:val="single" w:sz="4" w:space="0" w:color="BBDC8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F3D8" w:themeFill="accent2" w:themeFillTint="33"/>
      </w:tcPr>
    </w:tblStylePr>
    <w:tblStylePr w:type="band1Horz">
      <w:tblPr/>
      <w:tcPr>
        <w:shd w:val="clear" w:color="auto" w:fill="E8F3D8" w:themeFill="accent2" w:themeFillTint="33"/>
      </w:tcPr>
    </w:tblStylePr>
  </w:style>
  <w:style w:type="table" w:styleId="ListTable2-Accent3">
    <w:name w:val="List Table 2 Accent 3"/>
    <w:basedOn w:val="TableNormal"/>
    <w:uiPriority w:val="47"/>
    <w:rsid w:val="002C4BD7"/>
    <w:tblPr>
      <w:tblStyleRowBandSize w:val="1"/>
      <w:tblStyleColBandSize w:val="1"/>
      <w:tblBorders>
        <w:top w:val="single" w:sz="4" w:space="0" w:color="F8AC7D" w:themeColor="accent3" w:themeTint="99"/>
        <w:bottom w:val="single" w:sz="4" w:space="0" w:color="F8AC7D" w:themeColor="accent3" w:themeTint="99"/>
        <w:insideH w:val="single" w:sz="4" w:space="0" w:color="F8AC7D"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3D3" w:themeFill="accent3" w:themeFillTint="33"/>
      </w:tcPr>
    </w:tblStylePr>
    <w:tblStylePr w:type="band1Horz">
      <w:tblPr/>
      <w:tcPr>
        <w:shd w:val="clear" w:color="auto" w:fill="FCE3D3" w:themeFill="accent3" w:themeFillTint="33"/>
      </w:tcPr>
    </w:tblStylePr>
  </w:style>
  <w:style w:type="table" w:styleId="ListTable2-Accent4">
    <w:name w:val="List Table 2 Accent 4"/>
    <w:basedOn w:val="TableNormal"/>
    <w:uiPriority w:val="47"/>
    <w:rsid w:val="002C4BD7"/>
    <w:tblPr>
      <w:tblStyleRowBandSize w:val="1"/>
      <w:tblStyleColBandSize w:val="1"/>
      <w:tblBorders>
        <w:top w:val="single" w:sz="4" w:space="0" w:color="F37A89" w:themeColor="accent4" w:themeTint="99"/>
        <w:bottom w:val="single" w:sz="4" w:space="0" w:color="F37A89" w:themeColor="accent4" w:themeTint="99"/>
        <w:insideH w:val="single" w:sz="4" w:space="0" w:color="F37A89"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D2D7" w:themeFill="accent4" w:themeFillTint="33"/>
      </w:tcPr>
    </w:tblStylePr>
    <w:tblStylePr w:type="band1Horz">
      <w:tblPr/>
      <w:tcPr>
        <w:shd w:val="clear" w:color="auto" w:fill="FBD2D7" w:themeFill="accent4" w:themeFillTint="33"/>
      </w:tcPr>
    </w:tblStylePr>
  </w:style>
  <w:style w:type="table" w:styleId="ListTable2-Accent5">
    <w:name w:val="List Table 2 Accent 5"/>
    <w:basedOn w:val="TableNormal"/>
    <w:uiPriority w:val="47"/>
    <w:rsid w:val="002C4BD7"/>
    <w:tblPr>
      <w:tblStyleRowBandSize w:val="1"/>
      <w:tblStyleColBandSize w:val="1"/>
      <w:tblBorders>
        <w:top w:val="single" w:sz="4" w:space="0" w:color="EB718B" w:themeColor="accent5" w:themeTint="99"/>
        <w:bottom w:val="single" w:sz="4" w:space="0" w:color="EB718B" w:themeColor="accent5" w:themeTint="99"/>
        <w:insideH w:val="single" w:sz="4" w:space="0" w:color="EB718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CFD8" w:themeFill="accent5" w:themeFillTint="33"/>
      </w:tcPr>
    </w:tblStylePr>
    <w:tblStylePr w:type="band1Horz">
      <w:tblPr/>
      <w:tcPr>
        <w:shd w:val="clear" w:color="auto" w:fill="F8CFD8" w:themeFill="accent5" w:themeFillTint="33"/>
      </w:tcPr>
    </w:tblStylePr>
  </w:style>
  <w:style w:type="table" w:styleId="ListTable2-Accent6">
    <w:name w:val="List Table 2 Accent 6"/>
    <w:basedOn w:val="TableNormal"/>
    <w:uiPriority w:val="47"/>
    <w:rsid w:val="002C4BD7"/>
    <w:tblPr>
      <w:tblStyleRowBandSize w:val="1"/>
      <w:tblStyleColBandSize w:val="1"/>
      <w:tblBorders>
        <w:top w:val="single" w:sz="4" w:space="0" w:color="FAC679" w:themeColor="accent6" w:themeTint="99"/>
        <w:bottom w:val="single" w:sz="4" w:space="0" w:color="FAC679" w:themeColor="accent6" w:themeTint="99"/>
        <w:insideH w:val="single" w:sz="4" w:space="0" w:color="FAC67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CD2" w:themeFill="accent6" w:themeFillTint="33"/>
      </w:tcPr>
    </w:tblStylePr>
    <w:tblStylePr w:type="band1Horz">
      <w:tblPr/>
      <w:tcPr>
        <w:shd w:val="clear" w:color="auto" w:fill="FDECD2" w:themeFill="accent6" w:themeFillTint="33"/>
      </w:tcPr>
    </w:tblStylePr>
  </w:style>
  <w:style w:type="table" w:styleId="ListTable3">
    <w:name w:val="List Table 3"/>
    <w:basedOn w:val="TableNormal"/>
    <w:uiPriority w:val="48"/>
    <w:rsid w:val="002C4BD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C4BD7"/>
    <w:tblPr>
      <w:tblStyleRowBandSize w:val="1"/>
      <w:tblStyleColBandSize w:val="1"/>
      <w:tblBorders>
        <w:top w:val="single" w:sz="4" w:space="0" w:color="0DABB6" w:themeColor="accent1"/>
        <w:left w:val="single" w:sz="4" w:space="0" w:color="0DABB6" w:themeColor="accent1"/>
        <w:bottom w:val="single" w:sz="4" w:space="0" w:color="0DABB6" w:themeColor="accent1"/>
        <w:right w:val="single" w:sz="4" w:space="0" w:color="0DABB6" w:themeColor="accent1"/>
      </w:tblBorders>
    </w:tblPr>
    <w:tblStylePr w:type="firstRow">
      <w:rPr>
        <w:b/>
        <w:bCs/>
        <w:color w:val="FFFFFF" w:themeColor="background1"/>
      </w:rPr>
      <w:tblPr/>
      <w:tcPr>
        <w:shd w:val="clear" w:color="auto" w:fill="0DABB6" w:themeFill="accent1"/>
      </w:tcPr>
    </w:tblStylePr>
    <w:tblStylePr w:type="lastRow">
      <w:rPr>
        <w:b/>
        <w:bCs/>
      </w:rPr>
      <w:tblPr/>
      <w:tcPr>
        <w:tcBorders>
          <w:top w:val="double" w:sz="4" w:space="0" w:color="0DABB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DABB6" w:themeColor="accent1"/>
          <w:right w:val="single" w:sz="4" w:space="0" w:color="0DABB6" w:themeColor="accent1"/>
        </w:tcBorders>
      </w:tcPr>
    </w:tblStylePr>
    <w:tblStylePr w:type="band1Horz">
      <w:tblPr/>
      <w:tcPr>
        <w:tcBorders>
          <w:top w:val="single" w:sz="4" w:space="0" w:color="0DABB6" w:themeColor="accent1"/>
          <w:bottom w:val="single" w:sz="4" w:space="0" w:color="0DABB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ABB6" w:themeColor="accent1"/>
          <w:left w:val="nil"/>
        </w:tcBorders>
      </w:tcPr>
    </w:tblStylePr>
    <w:tblStylePr w:type="swCell">
      <w:tblPr/>
      <w:tcPr>
        <w:tcBorders>
          <w:top w:val="double" w:sz="4" w:space="0" w:color="0DABB6" w:themeColor="accent1"/>
          <w:right w:val="nil"/>
        </w:tcBorders>
      </w:tcPr>
    </w:tblStylePr>
  </w:style>
  <w:style w:type="table" w:styleId="ListTable3-Accent2">
    <w:name w:val="List Table 3 Accent 2"/>
    <w:basedOn w:val="TableNormal"/>
    <w:uiPriority w:val="48"/>
    <w:rsid w:val="002C4BD7"/>
    <w:tblPr>
      <w:tblStyleRowBandSize w:val="1"/>
      <w:tblStyleColBandSize w:val="1"/>
      <w:tblBorders>
        <w:top w:val="single" w:sz="4" w:space="0" w:color="8FC640" w:themeColor="accent2"/>
        <w:left w:val="single" w:sz="4" w:space="0" w:color="8FC640" w:themeColor="accent2"/>
        <w:bottom w:val="single" w:sz="4" w:space="0" w:color="8FC640" w:themeColor="accent2"/>
        <w:right w:val="single" w:sz="4" w:space="0" w:color="8FC640" w:themeColor="accent2"/>
      </w:tblBorders>
    </w:tblPr>
    <w:tblStylePr w:type="firstRow">
      <w:rPr>
        <w:b/>
        <w:bCs/>
        <w:color w:val="FFFFFF" w:themeColor="background1"/>
      </w:rPr>
      <w:tblPr/>
      <w:tcPr>
        <w:shd w:val="clear" w:color="auto" w:fill="8FC640" w:themeFill="accent2"/>
      </w:tcPr>
    </w:tblStylePr>
    <w:tblStylePr w:type="lastRow">
      <w:rPr>
        <w:b/>
        <w:bCs/>
      </w:rPr>
      <w:tblPr/>
      <w:tcPr>
        <w:tcBorders>
          <w:top w:val="double" w:sz="4" w:space="0" w:color="8FC64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FC640" w:themeColor="accent2"/>
          <w:right w:val="single" w:sz="4" w:space="0" w:color="8FC640" w:themeColor="accent2"/>
        </w:tcBorders>
      </w:tcPr>
    </w:tblStylePr>
    <w:tblStylePr w:type="band1Horz">
      <w:tblPr/>
      <w:tcPr>
        <w:tcBorders>
          <w:top w:val="single" w:sz="4" w:space="0" w:color="8FC640" w:themeColor="accent2"/>
          <w:bottom w:val="single" w:sz="4" w:space="0" w:color="8FC64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FC640" w:themeColor="accent2"/>
          <w:left w:val="nil"/>
        </w:tcBorders>
      </w:tcPr>
    </w:tblStylePr>
    <w:tblStylePr w:type="swCell">
      <w:tblPr/>
      <w:tcPr>
        <w:tcBorders>
          <w:top w:val="double" w:sz="4" w:space="0" w:color="8FC640" w:themeColor="accent2"/>
          <w:right w:val="nil"/>
        </w:tcBorders>
      </w:tcPr>
    </w:tblStylePr>
  </w:style>
  <w:style w:type="table" w:styleId="ListTable3-Accent3">
    <w:name w:val="List Table 3 Accent 3"/>
    <w:basedOn w:val="TableNormal"/>
    <w:uiPriority w:val="48"/>
    <w:rsid w:val="002C4BD7"/>
    <w:tblPr>
      <w:tblStyleRowBandSize w:val="1"/>
      <w:tblStyleColBandSize w:val="1"/>
      <w:tblBorders>
        <w:top w:val="single" w:sz="4" w:space="0" w:color="F47527" w:themeColor="accent3"/>
        <w:left w:val="single" w:sz="4" w:space="0" w:color="F47527" w:themeColor="accent3"/>
        <w:bottom w:val="single" w:sz="4" w:space="0" w:color="F47527" w:themeColor="accent3"/>
        <w:right w:val="single" w:sz="4" w:space="0" w:color="F47527" w:themeColor="accent3"/>
      </w:tblBorders>
    </w:tblPr>
    <w:tblStylePr w:type="firstRow">
      <w:rPr>
        <w:b/>
        <w:bCs/>
        <w:color w:val="FFFFFF" w:themeColor="background1"/>
      </w:rPr>
      <w:tblPr/>
      <w:tcPr>
        <w:shd w:val="clear" w:color="auto" w:fill="F47527" w:themeFill="accent3"/>
      </w:tcPr>
    </w:tblStylePr>
    <w:tblStylePr w:type="lastRow">
      <w:rPr>
        <w:b/>
        <w:bCs/>
      </w:rPr>
      <w:tblPr/>
      <w:tcPr>
        <w:tcBorders>
          <w:top w:val="double" w:sz="4" w:space="0" w:color="F47527"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47527" w:themeColor="accent3"/>
          <w:right w:val="single" w:sz="4" w:space="0" w:color="F47527" w:themeColor="accent3"/>
        </w:tcBorders>
      </w:tcPr>
    </w:tblStylePr>
    <w:tblStylePr w:type="band1Horz">
      <w:tblPr/>
      <w:tcPr>
        <w:tcBorders>
          <w:top w:val="single" w:sz="4" w:space="0" w:color="F47527" w:themeColor="accent3"/>
          <w:bottom w:val="single" w:sz="4" w:space="0" w:color="F47527"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47527" w:themeColor="accent3"/>
          <w:left w:val="nil"/>
        </w:tcBorders>
      </w:tcPr>
    </w:tblStylePr>
    <w:tblStylePr w:type="swCell">
      <w:tblPr/>
      <w:tcPr>
        <w:tcBorders>
          <w:top w:val="double" w:sz="4" w:space="0" w:color="F47527" w:themeColor="accent3"/>
          <w:right w:val="nil"/>
        </w:tcBorders>
      </w:tcPr>
    </w:tblStylePr>
  </w:style>
  <w:style w:type="table" w:styleId="ListTable3-Accent4">
    <w:name w:val="List Table 3 Accent 4"/>
    <w:basedOn w:val="TableNormal"/>
    <w:uiPriority w:val="48"/>
    <w:rsid w:val="002C4BD7"/>
    <w:tblPr>
      <w:tblStyleRowBandSize w:val="1"/>
      <w:tblStyleColBandSize w:val="1"/>
      <w:tblBorders>
        <w:top w:val="single" w:sz="4" w:space="0" w:color="EC223B" w:themeColor="accent4"/>
        <w:left w:val="single" w:sz="4" w:space="0" w:color="EC223B" w:themeColor="accent4"/>
        <w:bottom w:val="single" w:sz="4" w:space="0" w:color="EC223B" w:themeColor="accent4"/>
        <w:right w:val="single" w:sz="4" w:space="0" w:color="EC223B" w:themeColor="accent4"/>
      </w:tblBorders>
    </w:tblPr>
    <w:tblStylePr w:type="firstRow">
      <w:rPr>
        <w:b/>
        <w:bCs/>
        <w:color w:val="FFFFFF" w:themeColor="background1"/>
      </w:rPr>
      <w:tblPr/>
      <w:tcPr>
        <w:shd w:val="clear" w:color="auto" w:fill="EC223B" w:themeFill="accent4"/>
      </w:tcPr>
    </w:tblStylePr>
    <w:tblStylePr w:type="lastRow">
      <w:rPr>
        <w:b/>
        <w:bCs/>
      </w:rPr>
      <w:tblPr/>
      <w:tcPr>
        <w:tcBorders>
          <w:top w:val="double" w:sz="4" w:space="0" w:color="EC223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223B" w:themeColor="accent4"/>
          <w:right w:val="single" w:sz="4" w:space="0" w:color="EC223B" w:themeColor="accent4"/>
        </w:tcBorders>
      </w:tcPr>
    </w:tblStylePr>
    <w:tblStylePr w:type="band1Horz">
      <w:tblPr/>
      <w:tcPr>
        <w:tcBorders>
          <w:top w:val="single" w:sz="4" w:space="0" w:color="EC223B" w:themeColor="accent4"/>
          <w:bottom w:val="single" w:sz="4" w:space="0" w:color="EC223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223B" w:themeColor="accent4"/>
          <w:left w:val="nil"/>
        </w:tcBorders>
      </w:tcPr>
    </w:tblStylePr>
    <w:tblStylePr w:type="swCell">
      <w:tblPr/>
      <w:tcPr>
        <w:tcBorders>
          <w:top w:val="double" w:sz="4" w:space="0" w:color="EC223B" w:themeColor="accent4"/>
          <w:right w:val="nil"/>
        </w:tcBorders>
      </w:tcPr>
    </w:tblStylePr>
  </w:style>
  <w:style w:type="table" w:styleId="ListTable3-Accent5">
    <w:name w:val="List Table 3 Accent 5"/>
    <w:basedOn w:val="TableNormal"/>
    <w:uiPriority w:val="48"/>
    <w:rsid w:val="002C4BD7"/>
    <w:tblPr>
      <w:tblStyleRowBandSize w:val="1"/>
      <w:tblStyleColBandSize w:val="1"/>
      <w:tblBorders>
        <w:top w:val="single" w:sz="4" w:space="0" w:color="D41E44" w:themeColor="accent5"/>
        <w:left w:val="single" w:sz="4" w:space="0" w:color="D41E44" w:themeColor="accent5"/>
        <w:bottom w:val="single" w:sz="4" w:space="0" w:color="D41E44" w:themeColor="accent5"/>
        <w:right w:val="single" w:sz="4" w:space="0" w:color="D41E44" w:themeColor="accent5"/>
      </w:tblBorders>
    </w:tblPr>
    <w:tblStylePr w:type="firstRow">
      <w:rPr>
        <w:b/>
        <w:bCs/>
        <w:color w:val="FFFFFF" w:themeColor="background1"/>
      </w:rPr>
      <w:tblPr/>
      <w:tcPr>
        <w:shd w:val="clear" w:color="auto" w:fill="D41E44" w:themeFill="accent5"/>
      </w:tcPr>
    </w:tblStylePr>
    <w:tblStylePr w:type="lastRow">
      <w:rPr>
        <w:b/>
        <w:bCs/>
      </w:rPr>
      <w:tblPr/>
      <w:tcPr>
        <w:tcBorders>
          <w:top w:val="double" w:sz="4" w:space="0" w:color="D41E4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41E44" w:themeColor="accent5"/>
          <w:right w:val="single" w:sz="4" w:space="0" w:color="D41E44" w:themeColor="accent5"/>
        </w:tcBorders>
      </w:tcPr>
    </w:tblStylePr>
    <w:tblStylePr w:type="band1Horz">
      <w:tblPr/>
      <w:tcPr>
        <w:tcBorders>
          <w:top w:val="single" w:sz="4" w:space="0" w:color="D41E44" w:themeColor="accent5"/>
          <w:bottom w:val="single" w:sz="4" w:space="0" w:color="D41E4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41E44" w:themeColor="accent5"/>
          <w:left w:val="nil"/>
        </w:tcBorders>
      </w:tcPr>
    </w:tblStylePr>
    <w:tblStylePr w:type="swCell">
      <w:tblPr/>
      <w:tcPr>
        <w:tcBorders>
          <w:top w:val="double" w:sz="4" w:space="0" w:color="D41E44" w:themeColor="accent5"/>
          <w:right w:val="nil"/>
        </w:tcBorders>
      </w:tcPr>
    </w:tblStylePr>
  </w:style>
  <w:style w:type="table" w:styleId="ListTable3-Accent6">
    <w:name w:val="List Table 3 Accent 6"/>
    <w:basedOn w:val="TableNormal"/>
    <w:uiPriority w:val="48"/>
    <w:rsid w:val="002C4BD7"/>
    <w:tblPr>
      <w:tblStyleRowBandSize w:val="1"/>
      <w:tblStyleColBandSize w:val="1"/>
      <w:tblBorders>
        <w:top w:val="single" w:sz="4" w:space="0" w:color="F8A120" w:themeColor="accent6"/>
        <w:left w:val="single" w:sz="4" w:space="0" w:color="F8A120" w:themeColor="accent6"/>
        <w:bottom w:val="single" w:sz="4" w:space="0" w:color="F8A120" w:themeColor="accent6"/>
        <w:right w:val="single" w:sz="4" w:space="0" w:color="F8A120" w:themeColor="accent6"/>
      </w:tblBorders>
    </w:tblPr>
    <w:tblStylePr w:type="firstRow">
      <w:rPr>
        <w:b/>
        <w:bCs/>
        <w:color w:val="FFFFFF" w:themeColor="background1"/>
      </w:rPr>
      <w:tblPr/>
      <w:tcPr>
        <w:shd w:val="clear" w:color="auto" w:fill="F8A120" w:themeFill="accent6"/>
      </w:tcPr>
    </w:tblStylePr>
    <w:tblStylePr w:type="lastRow">
      <w:rPr>
        <w:b/>
        <w:bCs/>
      </w:rPr>
      <w:tblPr/>
      <w:tcPr>
        <w:tcBorders>
          <w:top w:val="double" w:sz="4" w:space="0" w:color="F8A12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120" w:themeColor="accent6"/>
          <w:right w:val="single" w:sz="4" w:space="0" w:color="F8A120" w:themeColor="accent6"/>
        </w:tcBorders>
      </w:tcPr>
    </w:tblStylePr>
    <w:tblStylePr w:type="band1Horz">
      <w:tblPr/>
      <w:tcPr>
        <w:tcBorders>
          <w:top w:val="single" w:sz="4" w:space="0" w:color="F8A120" w:themeColor="accent6"/>
          <w:bottom w:val="single" w:sz="4" w:space="0" w:color="F8A12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120" w:themeColor="accent6"/>
          <w:left w:val="nil"/>
        </w:tcBorders>
      </w:tcPr>
    </w:tblStylePr>
    <w:tblStylePr w:type="swCell">
      <w:tblPr/>
      <w:tcPr>
        <w:tcBorders>
          <w:top w:val="double" w:sz="4" w:space="0" w:color="F8A120" w:themeColor="accent6"/>
          <w:right w:val="nil"/>
        </w:tcBorders>
      </w:tcPr>
    </w:tblStylePr>
  </w:style>
  <w:style w:type="table" w:styleId="ListTable4">
    <w:name w:val="List Table 4"/>
    <w:basedOn w:val="TableNormal"/>
    <w:uiPriority w:val="49"/>
    <w:rsid w:val="002C4BD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C4BD7"/>
    <w:tblPr>
      <w:tblStyleRowBandSize w:val="1"/>
      <w:tblStyleColBandSize w:val="1"/>
      <w:tblBorders>
        <w:top w:val="single" w:sz="4" w:space="0" w:color="4EE7F2" w:themeColor="accent1" w:themeTint="99"/>
        <w:left w:val="single" w:sz="4" w:space="0" w:color="4EE7F2" w:themeColor="accent1" w:themeTint="99"/>
        <w:bottom w:val="single" w:sz="4" w:space="0" w:color="4EE7F2" w:themeColor="accent1" w:themeTint="99"/>
        <w:right w:val="single" w:sz="4" w:space="0" w:color="4EE7F2" w:themeColor="accent1" w:themeTint="99"/>
        <w:insideH w:val="single" w:sz="4" w:space="0" w:color="4EE7F2" w:themeColor="accent1" w:themeTint="99"/>
      </w:tblBorders>
    </w:tblPr>
    <w:tblStylePr w:type="firstRow">
      <w:rPr>
        <w:b/>
        <w:bCs/>
        <w:color w:val="FFFFFF" w:themeColor="background1"/>
      </w:rPr>
      <w:tblPr/>
      <w:tcPr>
        <w:tcBorders>
          <w:top w:val="single" w:sz="4" w:space="0" w:color="0DABB6" w:themeColor="accent1"/>
          <w:left w:val="single" w:sz="4" w:space="0" w:color="0DABB6" w:themeColor="accent1"/>
          <w:bottom w:val="single" w:sz="4" w:space="0" w:color="0DABB6" w:themeColor="accent1"/>
          <w:right w:val="single" w:sz="4" w:space="0" w:color="0DABB6" w:themeColor="accent1"/>
          <w:insideH w:val="nil"/>
        </w:tcBorders>
        <w:shd w:val="clear" w:color="auto" w:fill="0DABB6" w:themeFill="accent1"/>
      </w:tcPr>
    </w:tblStylePr>
    <w:tblStylePr w:type="lastRow">
      <w:rPr>
        <w:b/>
        <w:bCs/>
      </w:rPr>
      <w:tblPr/>
      <w:tcPr>
        <w:tcBorders>
          <w:top w:val="double" w:sz="4" w:space="0" w:color="4EE7F2" w:themeColor="accent1" w:themeTint="99"/>
        </w:tcBorders>
      </w:tcPr>
    </w:tblStylePr>
    <w:tblStylePr w:type="firstCol">
      <w:rPr>
        <w:b/>
        <w:bCs/>
      </w:rPr>
    </w:tblStylePr>
    <w:tblStylePr w:type="lastCol">
      <w:rPr>
        <w:b/>
        <w:bCs/>
      </w:rPr>
    </w:tblStylePr>
    <w:tblStylePr w:type="band1Vert">
      <w:tblPr/>
      <w:tcPr>
        <w:shd w:val="clear" w:color="auto" w:fill="C4F7FA" w:themeFill="accent1" w:themeFillTint="33"/>
      </w:tcPr>
    </w:tblStylePr>
    <w:tblStylePr w:type="band1Horz">
      <w:tblPr/>
      <w:tcPr>
        <w:shd w:val="clear" w:color="auto" w:fill="C4F7FA" w:themeFill="accent1" w:themeFillTint="33"/>
      </w:tcPr>
    </w:tblStylePr>
  </w:style>
  <w:style w:type="table" w:styleId="ListTable4-Accent2">
    <w:name w:val="List Table 4 Accent 2"/>
    <w:basedOn w:val="TableNormal"/>
    <w:uiPriority w:val="49"/>
    <w:rsid w:val="002C4BD7"/>
    <w:tblPr>
      <w:tblStyleRowBandSize w:val="1"/>
      <w:tblStyleColBandSize w:val="1"/>
      <w:tblBorders>
        <w:top w:val="single" w:sz="4" w:space="0" w:color="BBDC8C" w:themeColor="accent2" w:themeTint="99"/>
        <w:left w:val="single" w:sz="4" w:space="0" w:color="BBDC8C" w:themeColor="accent2" w:themeTint="99"/>
        <w:bottom w:val="single" w:sz="4" w:space="0" w:color="BBDC8C" w:themeColor="accent2" w:themeTint="99"/>
        <w:right w:val="single" w:sz="4" w:space="0" w:color="BBDC8C" w:themeColor="accent2" w:themeTint="99"/>
        <w:insideH w:val="single" w:sz="4" w:space="0" w:color="BBDC8C" w:themeColor="accent2" w:themeTint="99"/>
      </w:tblBorders>
    </w:tblPr>
    <w:tblStylePr w:type="firstRow">
      <w:rPr>
        <w:b/>
        <w:bCs/>
        <w:color w:val="FFFFFF" w:themeColor="background1"/>
      </w:rPr>
      <w:tblPr/>
      <w:tcPr>
        <w:tcBorders>
          <w:top w:val="single" w:sz="4" w:space="0" w:color="8FC640" w:themeColor="accent2"/>
          <w:left w:val="single" w:sz="4" w:space="0" w:color="8FC640" w:themeColor="accent2"/>
          <w:bottom w:val="single" w:sz="4" w:space="0" w:color="8FC640" w:themeColor="accent2"/>
          <w:right w:val="single" w:sz="4" w:space="0" w:color="8FC640" w:themeColor="accent2"/>
          <w:insideH w:val="nil"/>
        </w:tcBorders>
        <w:shd w:val="clear" w:color="auto" w:fill="8FC640" w:themeFill="accent2"/>
      </w:tcPr>
    </w:tblStylePr>
    <w:tblStylePr w:type="lastRow">
      <w:rPr>
        <w:b/>
        <w:bCs/>
      </w:rPr>
      <w:tblPr/>
      <w:tcPr>
        <w:tcBorders>
          <w:top w:val="double" w:sz="4" w:space="0" w:color="BBDC8C" w:themeColor="accent2" w:themeTint="99"/>
        </w:tcBorders>
      </w:tcPr>
    </w:tblStylePr>
    <w:tblStylePr w:type="firstCol">
      <w:rPr>
        <w:b/>
        <w:bCs/>
      </w:rPr>
    </w:tblStylePr>
    <w:tblStylePr w:type="lastCol">
      <w:rPr>
        <w:b/>
        <w:bCs/>
      </w:rPr>
    </w:tblStylePr>
    <w:tblStylePr w:type="band1Vert">
      <w:tblPr/>
      <w:tcPr>
        <w:shd w:val="clear" w:color="auto" w:fill="E8F3D8" w:themeFill="accent2" w:themeFillTint="33"/>
      </w:tcPr>
    </w:tblStylePr>
    <w:tblStylePr w:type="band1Horz">
      <w:tblPr/>
      <w:tcPr>
        <w:shd w:val="clear" w:color="auto" w:fill="E8F3D8" w:themeFill="accent2" w:themeFillTint="33"/>
      </w:tcPr>
    </w:tblStylePr>
  </w:style>
  <w:style w:type="table" w:styleId="ListTable4-Accent3">
    <w:name w:val="List Table 4 Accent 3"/>
    <w:basedOn w:val="TableNormal"/>
    <w:uiPriority w:val="49"/>
    <w:rsid w:val="002C4BD7"/>
    <w:tblPr>
      <w:tblStyleRowBandSize w:val="1"/>
      <w:tblStyleColBandSize w:val="1"/>
      <w:tblBorders>
        <w:top w:val="single" w:sz="4" w:space="0" w:color="F8AC7D" w:themeColor="accent3" w:themeTint="99"/>
        <w:left w:val="single" w:sz="4" w:space="0" w:color="F8AC7D" w:themeColor="accent3" w:themeTint="99"/>
        <w:bottom w:val="single" w:sz="4" w:space="0" w:color="F8AC7D" w:themeColor="accent3" w:themeTint="99"/>
        <w:right w:val="single" w:sz="4" w:space="0" w:color="F8AC7D" w:themeColor="accent3" w:themeTint="99"/>
        <w:insideH w:val="single" w:sz="4" w:space="0" w:color="F8AC7D" w:themeColor="accent3" w:themeTint="99"/>
      </w:tblBorders>
    </w:tblPr>
    <w:tblStylePr w:type="firstRow">
      <w:rPr>
        <w:b/>
        <w:bCs/>
        <w:color w:val="FFFFFF" w:themeColor="background1"/>
      </w:rPr>
      <w:tblPr/>
      <w:tcPr>
        <w:tcBorders>
          <w:top w:val="single" w:sz="4" w:space="0" w:color="F47527" w:themeColor="accent3"/>
          <w:left w:val="single" w:sz="4" w:space="0" w:color="F47527" w:themeColor="accent3"/>
          <w:bottom w:val="single" w:sz="4" w:space="0" w:color="F47527" w:themeColor="accent3"/>
          <w:right w:val="single" w:sz="4" w:space="0" w:color="F47527" w:themeColor="accent3"/>
          <w:insideH w:val="nil"/>
        </w:tcBorders>
        <w:shd w:val="clear" w:color="auto" w:fill="F47527" w:themeFill="accent3"/>
      </w:tcPr>
    </w:tblStylePr>
    <w:tblStylePr w:type="lastRow">
      <w:rPr>
        <w:b/>
        <w:bCs/>
      </w:rPr>
      <w:tblPr/>
      <w:tcPr>
        <w:tcBorders>
          <w:top w:val="double" w:sz="4" w:space="0" w:color="F8AC7D" w:themeColor="accent3" w:themeTint="99"/>
        </w:tcBorders>
      </w:tcPr>
    </w:tblStylePr>
    <w:tblStylePr w:type="firstCol">
      <w:rPr>
        <w:b/>
        <w:bCs/>
      </w:rPr>
    </w:tblStylePr>
    <w:tblStylePr w:type="lastCol">
      <w:rPr>
        <w:b/>
        <w:bCs/>
      </w:rPr>
    </w:tblStylePr>
    <w:tblStylePr w:type="band1Vert">
      <w:tblPr/>
      <w:tcPr>
        <w:shd w:val="clear" w:color="auto" w:fill="FCE3D3" w:themeFill="accent3" w:themeFillTint="33"/>
      </w:tcPr>
    </w:tblStylePr>
    <w:tblStylePr w:type="band1Horz">
      <w:tblPr/>
      <w:tcPr>
        <w:shd w:val="clear" w:color="auto" w:fill="FCE3D3" w:themeFill="accent3" w:themeFillTint="33"/>
      </w:tcPr>
    </w:tblStylePr>
  </w:style>
  <w:style w:type="table" w:styleId="ListTable4-Accent4">
    <w:name w:val="List Table 4 Accent 4"/>
    <w:basedOn w:val="TableNormal"/>
    <w:uiPriority w:val="49"/>
    <w:rsid w:val="002C4BD7"/>
    <w:tblPr>
      <w:tblStyleRowBandSize w:val="1"/>
      <w:tblStyleColBandSize w:val="1"/>
      <w:tblBorders>
        <w:top w:val="single" w:sz="4" w:space="0" w:color="F37A89" w:themeColor="accent4" w:themeTint="99"/>
        <w:left w:val="single" w:sz="4" w:space="0" w:color="F37A89" w:themeColor="accent4" w:themeTint="99"/>
        <w:bottom w:val="single" w:sz="4" w:space="0" w:color="F37A89" w:themeColor="accent4" w:themeTint="99"/>
        <w:right w:val="single" w:sz="4" w:space="0" w:color="F37A89" w:themeColor="accent4" w:themeTint="99"/>
        <w:insideH w:val="single" w:sz="4" w:space="0" w:color="F37A89" w:themeColor="accent4" w:themeTint="99"/>
      </w:tblBorders>
    </w:tblPr>
    <w:tblStylePr w:type="firstRow">
      <w:rPr>
        <w:b/>
        <w:bCs/>
        <w:color w:val="FFFFFF" w:themeColor="background1"/>
      </w:rPr>
      <w:tblPr/>
      <w:tcPr>
        <w:tcBorders>
          <w:top w:val="single" w:sz="4" w:space="0" w:color="EC223B" w:themeColor="accent4"/>
          <w:left w:val="single" w:sz="4" w:space="0" w:color="EC223B" w:themeColor="accent4"/>
          <w:bottom w:val="single" w:sz="4" w:space="0" w:color="EC223B" w:themeColor="accent4"/>
          <w:right w:val="single" w:sz="4" w:space="0" w:color="EC223B" w:themeColor="accent4"/>
          <w:insideH w:val="nil"/>
        </w:tcBorders>
        <w:shd w:val="clear" w:color="auto" w:fill="EC223B" w:themeFill="accent4"/>
      </w:tcPr>
    </w:tblStylePr>
    <w:tblStylePr w:type="lastRow">
      <w:rPr>
        <w:b/>
        <w:bCs/>
      </w:rPr>
      <w:tblPr/>
      <w:tcPr>
        <w:tcBorders>
          <w:top w:val="double" w:sz="4" w:space="0" w:color="F37A89" w:themeColor="accent4" w:themeTint="99"/>
        </w:tcBorders>
      </w:tcPr>
    </w:tblStylePr>
    <w:tblStylePr w:type="firstCol">
      <w:rPr>
        <w:b/>
        <w:bCs/>
      </w:rPr>
    </w:tblStylePr>
    <w:tblStylePr w:type="lastCol">
      <w:rPr>
        <w:b/>
        <w:bCs/>
      </w:rPr>
    </w:tblStylePr>
    <w:tblStylePr w:type="band1Vert">
      <w:tblPr/>
      <w:tcPr>
        <w:shd w:val="clear" w:color="auto" w:fill="FBD2D7" w:themeFill="accent4" w:themeFillTint="33"/>
      </w:tcPr>
    </w:tblStylePr>
    <w:tblStylePr w:type="band1Horz">
      <w:tblPr/>
      <w:tcPr>
        <w:shd w:val="clear" w:color="auto" w:fill="FBD2D7" w:themeFill="accent4" w:themeFillTint="33"/>
      </w:tcPr>
    </w:tblStylePr>
  </w:style>
  <w:style w:type="table" w:styleId="ListTable4-Accent5">
    <w:name w:val="List Table 4 Accent 5"/>
    <w:basedOn w:val="TableNormal"/>
    <w:uiPriority w:val="49"/>
    <w:rsid w:val="002C4BD7"/>
    <w:tblPr>
      <w:tblStyleRowBandSize w:val="1"/>
      <w:tblStyleColBandSize w:val="1"/>
      <w:tblBorders>
        <w:top w:val="single" w:sz="4" w:space="0" w:color="EB718B" w:themeColor="accent5" w:themeTint="99"/>
        <w:left w:val="single" w:sz="4" w:space="0" w:color="EB718B" w:themeColor="accent5" w:themeTint="99"/>
        <w:bottom w:val="single" w:sz="4" w:space="0" w:color="EB718B" w:themeColor="accent5" w:themeTint="99"/>
        <w:right w:val="single" w:sz="4" w:space="0" w:color="EB718B" w:themeColor="accent5" w:themeTint="99"/>
        <w:insideH w:val="single" w:sz="4" w:space="0" w:color="EB718B" w:themeColor="accent5" w:themeTint="99"/>
      </w:tblBorders>
    </w:tblPr>
    <w:tblStylePr w:type="firstRow">
      <w:rPr>
        <w:b/>
        <w:bCs/>
        <w:color w:val="FFFFFF" w:themeColor="background1"/>
      </w:rPr>
      <w:tblPr/>
      <w:tcPr>
        <w:tcBorders>
          <w:top w:val="single" w:sz="4" w:space="0" w:color="D41E44" w:themeColor="accent5"/>
          <w:left w:val="single" w:sz="4" w:space="0" w:color="D41E44" w:themeColor="accent5"/>
          <w:bottom w:val="single" w:sz="4" w:space="0" w:color="D41E44" w:themeColor="accent5"/>
          <w:right w:val="single" w:sz="4" w:space="0" w:color="D41E44" w:themeColor="accent5"/>
          <w:insideH w:val="nil"/>
        </w:tcBorders>
        <w:shd w:val="clear" w:color="auto" w:fill="D41E44" w:themeFill="accent5"/>
      </w:tcPr>
    </w:tblStylePr>
    <w:tblStylePr w:type="lastRow">
      <w:rPr>
        <w:b/>
        <w:bCs/>
      </w:rPr>
      <w:tblPr/>
      <w:tcPr>
        <w:tcBorders>
          <w:top w:val="double" w:sz="4" w:space="0" w:color="EB718B" w:themeColor="accent5" w:themeTint="99"/>
        </w:tcBorders>
      </w:tcPr>
    </w:tblStylePr>
    <w:tblStylePr w:type="firstCol">
      <w:rPr>
        <w:b/>
        <w:bCs/>
      </w:rPr>
    </w:tblStylePr>
    <w:tblStylePr w:type="lastCol">
      <w:rPr>
        <w:b/>
        <w:bCs/>
      </w:rPr>
    </w:tblStylePr>
    <w:tblStylePr w:type="band1Vert">
      <w:tblPr/>
      <w:tcPr>
        <w:shd w:val="clear" w:color="auto" w:fill="F8CFD8" w:themeFill="accent5" w:themeFillTint="33"/>
      </w:tcPr>
    </w:tblStylePr>
    <w:tblStylePr w:type="band1Horz">
      <w:tblPr/>
      <w:tcPr>
        <w:shd w:val="clear" w:color="auto" w:fill="F8CFD8" w:themeFill="accent5" w:themeFillTint="33"/>
      </w:tcPr>
    </w:tblStylePr>
  </w:style>
  <w:style w:type="table" w:styleId="ListTable4-Accent6">
    <w:name w:val="List Table 4 Accent 6"/>
    <w:basedOn w:val="TableNormal"/>
    <w:uiPriority w:val="49"/>
    <w:rsid w:val="002C4BD7"/>
    <w:tblPr>
      <w:tblStyleRowBandSize w:val="1"/>
      <w:tblStyleColBandSize w:val="1"/>
      <w:tblBorders>
        <w:top w:val="single" w:sz="4" w:space="0" w:color="FAC679" w:themeColor="accent6" w:themeTint="99"/>
        <w:left w:val="single" w:sz="4" w:space="0" w:color="FAC679" w:themeColor="accent6" w:themeTint="99"/>
        <w:bottom w:val="single" w:sz="4" w:space="0" w:color="FAC679" w:themeColor="accent6" w:themeTint="99"/>
        <w:right w:val="single" w:sz="4" w:space="0" w:color="FAC679" w:themeColor="accent6" w:themeTint="99"/>
        <w:insideH w:val="single" w:sz="4" w:space="0" w:color="FAC679" w:themeColor="accent6" w:themeTint="99"/>
      </w:tblBorders>
    </w:tblPr>
    <w:tblStylePr w:type="firstRow">
      <w:rPr>
        <w:b/>
        <w:bCs/>
        <w:color w:val="FFFFFF" w:themeColor="background1"/>
      </w:rPr>
      <w:tblPr/>
      <w:tcPr>
        <w:tcBorders>
          <w:top w:val="single" w:sz="4" w:space="0" w:color="F8A120" w:themeColor="accent6"/>
          <w:left w:val="single" w:sz="4" w:space="0" w:color="F8A120" w:themeColor="accent6"/>
          <w:bottom w:val="single" w:sz="4" w:space="0" w:color="F8A120" w:themeColor="accent6"/>
          <w:right w:val="single" w:sz="4" w:space="0" w:color="F8A120" w:themeColor="accent6"/>
          <w:insideH w:val="nil"/>
        </w:tcBorders>
        <w:shd w:val="clear" w:color="auto" w:fill="F8A120" w:themeFill="accent6"/>
      </w:tcPr>
    </w:tblStylePr>
    <w:tblStylePr w:type="lastRow">
      <w:rPr>
        <w:b/>
        <w:bCs/>
      </w:rPr>
      <w:tblPr/>
      <w:tcPr>
        <w:tcBorders>
          <w:top w:val="double" w:sz="4" w:space="0" w:color="FAC679" w:themeColor="accent6" w:themeTint="99"/>
        </w:tcBorders>
      </w:tcPr>
    </w:tblStylePr>
    <w:tblStylePr w:type="firstCol">
      <w:rPr>
        <w:b/>
        <w:bCs/>
      </w:rPr>
    </w:tblStylePr>
    <w:tblStylePr w:type="lastCol">
      <w:rPr>
        <w:b/>
        <w:bCs/>
      </w:rPr>
    </w:tblStylePr>
    <w:tblStylePr w:type="band1Vert">
      <w:tblPr/>
      <w:tcPr>
        <w:shd w:val="clear" w:color="auto" w:fill="FDECD2" w:themeFill="accent6" w:themeFillTint="33"/>
      </w:tcPr>
    </w:tblStylePr>
    <w:tblStylePr w:type="band1Horz">
      <w:tblPr/>
      <w:tcPr>
        <w:shd w:val="clear" w:color="auto" w:fill="FDECD2" w:themeFill="accent6" w:themeFillTint="33"/>
      </w:tcPr>
    </w:tblStylePr>
  </w:style>
  <w:style w:type="table" w:styleId="ListTable5Dark">
    <w:name w:val="List Table 5 Dark"/>
    <w:basedOn w:val="TableNormal"/>
    <w:uiPriority w:val="50"/>
    <w:rsid w:val="002C4BD7"/>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C4BD7"/>
    <w:rPr>
      <w:color w:val="FFFFFF" w:themeColor="background1"/>
    </w:rPr>
    <w:tblPr>
      <w:tblStyleRowBandSize w:val="1"/>
      <w:tblStyleColBandSize w:val="1"/>
      <w:tblBorders>
        <w:top w:val="single" w:sz="24" w:space="0" w:color="0DABB6" w:themeColor="accent1"/>
        <w:left w:val="single" w:sz="24" w:space="0" w:color="0DABB6" w:themeColor="accent1"/>
        <w:bottom w:val="single" w:sz="24" w:space="0" w:color="0DABB6" w:themeColor="accent1"/>
        <w:right w:val="single" w:sz="24" w:space="0" w:color="0DABB6" w:themeColor="accent1"/>
      </w:tblBorders>
    </w:tblPr>
    <w:tcPr>
      <w:shd w:val="clear" w:color="auto" w:fill="0DABB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C4BD7"/>
    <w:rPr>
      <w:color w:val="FFFFFF" w:themeColor="background1"/>
    </w:rPr>
    <w:tblPr>
      <w:tblStyleRowBandSize w:val="1"/>
      <w:tblStyleColBandSize w:val="1"/>
      <w:tblBorders>
        <w:top w:val="single" w:sz="24" w:space="0" w:color="8FC640" w:themeColor="accent2"/>
        <w:left w:val="single" w:sz="24" w:space="0" w:color="8FC640" w:themeColor="accent2"/>
        <w:bottom w:val="single" w:sz="24" w:space="0" w:color="8FC640" w:themeColor="accent2"/>
        <w:right w:val="single" w:sz="24" w:space="0" w:color="8FC640" w:themeColor="accent2"/>
      </w:tblBorders>
    </w:tblPr>
    <w:tcPr>
      <w:shd w:val="clear" w:color="auto" w:fill="8FC64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C4BD7"/>
    <w:rPr>
      <w:color w:val="FFFFFF" w:themeColor="background1"/>
    </w:rPr>
    <w:tblPr>
      <w:tblStyleRowBandSize w:val="1"/>
      <w:tblStyleColBandSize w:val="1"/>
      <w:tblBorders>
        <w:top w:val="single" w:sz="24" w:space="0" w:color="F47527" w:themeColor="accent3"/>
        <w:left w:val="single" w:sz="24" w:space="0" w:color="F47527" w:themeColor="accent3"/>
        <w:bottom w:val="single" w:sz="24" w:space="0" w:color="F47527" w:themeColor="accent3"/>
        <w:right w:val="single" w:sz="24" w:space="0" w:color="F47527" w:themeColor="accent3"/>
      </w:tblBorders>
    </w:tblPr>
    <w:tcPr>
      <w:shd w:val="clear" w:color="auto" w:fill="F47527"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C4BD7"/>
    <w:rPr>
      <w:color w:val="FFFFFF" w:themeColor="background1"/>
    </w:rPr>
    <w:tblPr>
      <w:tblStyleRowBandSize w:val="1"/>
      <w:tblStyleColBandSize w:val="1"/>
      <w:tblBorders>
        <w:top w:val="single" w:sz="24" w:space="0" w:color="EC223B" w:themeColor="accent4"/>
        <w:left w:val="single" w:sz="24" w:space="0" w:color="EC223B" w:themeColor="accent4"/>
        <w:bottom w:val="single" w:sz="24" w:space="0" w:color="EC223B" w:themeColor="accent4"/>
        <w:right w:val="single" w:sz="24" w:space="0" w:color="EC223B" w:themeColor="accent4"/>
      </w:tblBorders>
    </w:tblPr>
    <w:tcPr>
      <w:shd w:val="clear" w:color="auto" w:fill="EC223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C4BD7"/>
    <w:rPr>
      <w:color w:val="FFFFFF" w:themeColor="background1"/>
    </w:rPr>
    <w:tblPr>
      <w:tblStyleRowBandSize w:val="1"/>
      <w:tblStyleColBandSize w:val="1"/>
      <w:tblBorders>
        <w:top w:val="single" w:sz="24" w:space="0" w:color="D41E44" w:themeColor="accent5"/>
        <w:left w:val="single" w:sz="24" w:space="0" w:color="D41E44" w:themeColor="accent5"/>
        <w:bottom w:val="single" w:sz="24" w:space="0" w:color="D41E44" w:themeColor="accent5"/>
        <w:right w:val="single" w:sz="24" w:space="0" w:color="D41E44" w:themeColor="accent5"/>
      </w:tblBorders>
    </w:tblPr>
    <w:tcPr>
      <w:shd w:val="clear" w:color="auto" w:fill="D41E4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C4BD7"/>
    <w:rPr>
      <w:color w:val="FFFFFF" w:themeColor="background1"/>
    </w:rPr>
    <w:tblPr>
      <w:tblStyleRowBandSize w:val="1"/>
      <w:tblStyleColBandSize w:val="1"/>
      <w:tblBorders>
        <w:top w:val="single" w:sz="24" w:space="0" w:color="F8A120" w:themeColor="accent6"/>
        <w:left w:val="single" w:sz="24" w:space="0" w:color="F8A120" w:themeColor="accent6"/>
        <w:bottom w:val="single" w:sz="24" w:space="0" w:color="F8A120" w:themeColor="accent6"/>
        <w:right w:val="single" w:sz="24" w:space="0" w:color="F8A120" w:themeColor="accent6"/>
      </w:tblBorders>
    </w:tblPr>
    <w:tcPr>
      <w:shd w:val="clear" w:color="auto" w:fill="F8A12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C4BD7"/>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C4BD7"/>
    <w:rPr>
      <w:color w:val="097F88" w:themeColor="accent1" w:themeShade="BF"/>
    </w:rPr>
    <w:tblPr>
      <w:tblStyleRowBandSize w:val="1"/>
      <w:tblStyleColBandSize w:val="1"/>
      <w:tblBorders>
        <w:top w:val="single" w:sz="4" w:space="0" w:color="0DABB6" w:themeColor="accent1"/>
        <w:bottom w:val="single" w:sz="4" w:space="0" w:color="0DABB6" w:themeColor="accent1"/>
      </w:tblBorders>
    </w:tblPr>
    <w:tblStylePr w:type="firstRow">
      <w:rPr>
        <w:b/>
        <w:bCs/>
      </w:rPr>
      <w:tblPr/>
      <w:tcPr>
        <w:tcBorders>
          <w:bottom w:val="single" w:sz="4" w:space="0" w:color="0DABB6" w:themeColor="accent1"/>
        </w:tcBorders>
      </w:tcPr>
    </w:tblStylePr>
    <w:tblStylePr w:type="lastRow">
      <w:rPr>
        <w:b/>
        <w:bCs/>
      </w:rPr>
      <w:tblPr/>
      <w:tcPr>
        <w:tcBorders>
          <w:top w:val="double" w:sz="4" w:space="0" w:color="0DABB6" w:themeColor="accent1"/>
        </w:tcBorders>
      </w:tcPr>
    </w:tblStylePr>
    <w:tblStylePr w:type="firstCol">
      <w:rPr>
        <w:b/>
        <w:bCs/>
      </w:rPr>
    </w:tblStylePr>
    <w:tblStylePr w:type="lastCol">
      <w:rPr>
        <w:b/>
        <w:bCs/>
      </w:rPr>
    </w:tblStylePr>
    <w:tblStylePr w:type="band1Vert">
      <w:tblPr/>
      <w:tcPr>
        <w:shd w:val="clear" w:color="auto" w:fill="C4F7FA" w:themeFill="accent1" w:themeFillTint="33"/>
      </w:tcPr>
    </w:tblStylePr>
    <w:tblStylePr w:type="band1Horz">
      <w:tblPr/>
      <w:tcPr>
        <w:shd w:val="clear" w:color="auto" w:fill="C4F7FA" w:themeFill="accent1" w:themeFillTint="33"/>
      </w:tcPr>
    </w:tblStylePr>
  </w:style>
  <w:style w:type="table" w:styleId="ListTable6Colorful-Accent2">
    <w:name w:val="List Table 6 Colorful Accent 2"/>
    <w:basedOn w:val="TableNormal"/>
    <w:uiPriority w:val="51"/>
    <w:rsid w:val="002C4BD7"/>
    <w:rPr>
      <w:color w:val="6B962D" w:themeColor="accent2" w:themeShade="BF"/>
    </w:rPr>
    <w:tblPr>
      <w:tblStyleRowBandSize w:val="1"/>
      <w:tblStyleColBandSize w:val="1"/>
      <w:tblBorders>
        <w:top w:val="single" w:sz="4" w:space="0" w:color="8FC640" w:themeColor="accent2"/>
        <w:bottom w:val="single" w:sz="4" w:space="0" w:color="8FC640" w:themeColor="accent2"/>
      </w:tblBorders>
    </w:tblPr>
    <w:tblStylePr w:type="firstRow">
      <w:rPr>
        <w:b/>
        <w:bCs/>
      </w:rPr>
      <w:tblPr/>
      <w:tcPr>
        <w:tcBorders>
          <w:bottom w:val="single" w:sz="4" w:space="0" w:color="8FC640" w:themeColor="accent2"/>
        </w:tcBorders>
      </w:tcPr>
    </w:tblStylePr>
    <w:tblStylePr w:type="lastRow">
      <w:rPr>
        <w:b/>
        <w:bCs/>
      </w:rPr>
      <w:tblPr/>
      <w:tcPr>
        <w:tcBorders>
          <w:top w:val="double" w:sz="4" w:space="0" w:color="8FC640" w:themeColor="accent2"/>
        </w:tcBorders>
      </w:tcPr>
    </w:tblStylePr>
    <w:tblStylePr w:type="firstCol">
      <w:rPr>
        <w:b/>
        <w:bCs/>
      </w:rPr>
    </w:tblStylePr>
    <w:tblStylePr w:type="lastCol">
      <w:rPr>
        <w:b/>
        <w:bCs/>
      </w:rPr>
    </w:tblStylePr>
    <w:tblStylePr w:type="band1Vert">
      <w:tblPr/>
      <w:tcPr>
        <w:shd w:val="clear" w:color="auto" w:fill="E8F3D8" w:themeFill="accent2" w:themeFillTint="33"/>
      </w:tcPr>
    </w:tblStylePr>
    <w:tblStylePr w:type="band1Horz">
      <w:tblPr/>
      <w:tcPr>
        <w:shd w:val="clear" w:color="auto" w:fill="E8F3D8" w:themeFill="accent2" w:themeFillTint="33"/>
      </w:tcPr>
    </w:tblStylePr>
  </w:style>
  <w:style w:type="table" w:styleId="ListTable6Colorful-Accent3">
    <w:name w:val="List Table 6 Colorful Accent 3"/>
    <w:basedOn w:val="TableNormal"/>
    <w:uiPriority w:val="51"/>
    <w:rsid w:val="002C4BD7"/>
    <w:rPr>
      <w:color w:val="C9520A" w:themeColor="accent3" w:themeShade="BF"/>
    </w:rPr>
    <w:tblPr>
      <w:tblStyleRowBandSize w:val="1"/>
      <w:tblStyleColBandSize w:val="1"/>
      <w:tblBorders>
        <w:top w:val="single" w:sz="4" w:space="0" w:color="F47527" w:themeColor="accent3"/>
        <w:bottom w:val="single" w:sz="4" w:space="0" w:color="F47527" w:themeColor="accent3"/>
      </w:tblBorders>
    </w:tblPr>
    <w:tblStylePr w:type="firstRow">
      <w:rPr>
        <w:b/>
        <w:bCs/>
      </w:rPr>
      <w:tblPr/>
      <w:tcPr>
        <w:tcBorders>
          <w:bottom w:val="single" w:sz="4" w:space="0" w:color="F47527" w:themeColor="accent3"/>
        </w:tcBorders>
      </w:tcPr>
    </w:tblStylePr>
    <w:tblStylePr w:type="lastRow">
      <w:rPr>
        <w:b/>
        <w:bCs/>
      </w:rPr>
      <w:tblPr/>
      <w:tcPr>
        <w:tcBorders>
          <w:top w:val="double" w:sz="4" w:space="0" w:color="F47527" w:themeColor="accent3"/>
        </w:tcBorders>
      </w:tcPr>
    </w:tblStylePr>
    <w:tblStylePr w:type="firstCol">
      <w:rPr>
        <w:b/>
        <w:bCs/>
      </w:rPr>
    </w:tblStylePr>
    <w:tblStylePr w:type="lastCol">
      <w:rPr>
        <w:b/>
        <w:bCs/>
      </w:rPr>
    </w:tblStylePr>
    <w:tblStylePr w:type="band1Vert">
      <w:tblPr/>
      <w:tcPr>
        <w:shd w:val="clear" w:color="auto" w:fill="FCE3D3" w:themeFill="accent3" w:themeFillTint="33"/>
      </w:tcPr>
    </w:tblStylePr>
    <w:tblStylePr w:type="band1Horz">
      <w:tblPr/>
      <w:tcPr>
        <w:shd w:val="clear" w:color="auto" w:fill="FCE3D3" w:themeFill="accent3" w:themeFillTint="33"/>
      </w:tcPr>
    </w:tblStylePr>
  </w:style>
  <w:style w:type="table" w:styleId="ListTable6Colorful-Accent4">
    <w:name w:val="List Table 6 Colorful Accent 4"/>
    <w:basedOn w:val="TableNormal"/>
    <w:uiPriority w:val="51"/>
    <w:rsid w:val="002C4BD7"/>
    <w:rPr>
      <w:color w:val="B91024" w:themeColor="accent4" w:themeShade="BF"/>
    </w:rPr>
    <w:tblPr>
      <w:tblStyleRowBandSize w:val="1"/>
      <w:tblStyleColBandSize w:val="1"/>
      <w:tblBorders>
        <w:top w:val="single" w:sz="4" w:space="0" w:color="EC223B" w:themeColor="accent4"/>
        <w:bottom w:val="single" w:sz="4" w:space="0" w:color="EC223B" w:themeColor="accent4"/>
      </w:tblBorders>
    </w:tblPr>
    <w:tblStylePr w:type="firstRow">
      <w:rPr>
        <w:b/>
        <w:bCs/>
      </w:rPr>
      <w:tblPr/>
      <w:tcPr>
        <w:tcBorders>
          <w:bottom w:val="single" w:sz="4" w:space="0" w:color="EC223B" w:themeColor="accent4"/>
        </w:tcBorders>
      </w:tcPr>
    </w:tblStylePr>
    <w:tblStylePr w:type="lastRow">
      <w:rPr>
        <w:b/>
        <w:bCs/>
      </w:rPr>
      <w:tblPr/>
      <w:tcPr>
        <w:tcBorders>
          <w:top w:val="double" w:sz="4" w:space="0" w:color="EC223B" w:themeColor="accent4"/>
        </w:tcBorders>
      </w:tcPr>
    </w:tblStylePr>
    <w:tblStylePr w:type="firstCol">
      <w:rPr>
        <w:b/>
        <w:bCs/>
      </w:rPr>
    </w:tblStylePr>
    <w:tblStylePr w:type="lastCol">
      <w:rPr>
        <w:b/>
        <w:bCs/>
      </w:rPr>
    </w:tblStylePr>
    <w:tblStylePr w:type="band1Vert">
      <w:tblPr/>
      <w:tcPr>
        <w:shd w:val="clear" w:color="auto" w:fill="FBD2D7" w:themeFill="accent4" w:themeFillTint="33"/>
      </w:tcPr>
    </w:tblStylePr>
    <w:tblStylePr w:type="band1Horz">
      <w:tblPr/>
      <w:tcPr>
        <w:shd w:val="clear" w:color="auto" w:fill="FBD2D7" w:themeFill="accent4" w:themeFillTint="33"/>
      </w:tcPr>
    </w:tblStylePr>
  </w:style>
  <w:style w:type="table" w:styleId="ListTable6Colorful-Accent5">
    <w:name w:val="List Table 6 Colorful Accent 5"/>
    <w:basedOn w:val="TableNormal"/>
    <w:uiPriority w:val="51"/>
    <w:rsid w:val="002C4BD7"/>
    <w:rPr>
      <w:color w:val="9E1632" w:themeColor="accent5" w:themeShade="BF"/>
    </w:rPr>
    <w:tblPr>
      <w:tblStyleRowBandSize w:val="1"/>
      <w:tblStyleColBandSize w:val="1"/>
      <w:tblBorders>
        <w:top w:val="single" w:sz="4" w:space="0" w:color="D41E44" w:themeColor="accent5"/>
        <w:bottom w:val="single" w:sz="4" w:space="0" w:color="D41E44" w:themeColor="accent5"/>
      </w:tblBorders>
    </w:tblPr>
    <w:tblStylePr w:type="firstRow">
      <w:rPr>
        <w:b/>
        <w:bCs/>
      </w:rPr>
      <w:tblPr/>
      <w:tcPr>
        <w:tcBorders>
          <w:bottom w:val="single" w:sz="4" w:space="0" w:color="D41E44" w:themeColor="accent5"/>
        </w:tcBorders>
      </w:tcPr>
    </w:tblStylePr>
    <w:tblStylePr w:type="lastRow">
      <w:rPr>
        <w:b/>
        <w:bCs/>
      </w:rPr>
      <w:tblPr/>
      <w:tcPr>
        <w:tcBorders>
          <w:top w:val="double" w:sz="4" w:space="0" w:color="D41E44" w:themeColor="accent5"/>
        </w:tcBorders>
      </w:tcPr>
    </w:tblStylePr>
    <w:tblStylePr w:type="firstCol">
      <w:rPr>
        <w:b/>
        <w:bCs/>
      </w:rPr>
    </w:tblStylePr>
    <w:tblStylePr w:type="lastCol">
      <w:rPr>
        <w:b/>
        <w:bCs/>
      </w:rPr>
    </w:tblStylePr>
    <w:tblStylePr w:type="band1Vert">
      <w:tblPr/>
      <w:tcPr>
        <w:shd w:val="clear" w:color="auto" w:fill="F8CFD8" w:themeFill="accent5" w:themeFillTint="33"/>
      </w:tcPr>
    </w:tblStylePr>
    <w:tblStylePr w:type="band1Horz">
      <w:tblPr/>
      <w:tcPr>
        <w:shd w:val="clear" w:color="auto" w:fill="F8CFD8" w:themeFill="accent5" w:themeFillTint="33"/>
      </w:tcPr>
    </w:tblStylePr>
  </w:style>
  <w:style w:type="table" w:styleId="ListTable6Colorful-Accent6">
    <w:name w:val="List Table 6 Colorful Accent 6"/>
    <w:basedOn w:val="TableNormal"/>
    <w:uiPriority w:val="51"/>
    <w:rsid w:val="002C4BD7"/>
    <w:rPr>
      <w:color w:val="CB7B06" w:themeColor="accent6" w:themeShade="BF"/>
    </w:rPr>
    <w:tblPr>
      <w:tblStyleRowBandSize w:val="1"/>
      <w:tblStyleColBandSize w:val="1"/>
      <w:tblBorders>
        <w:top w:val="single" w:sz="4" w:space="0" w:color="F8A120" w:themeColor="accent6"/>
        <w:bottom w:val="single" w:sz="4" w:space="0" w:color="F8A120" w:themeColor="accent6"/>
      </w:tblBorders>
    </w:tblPr>
    <w:tblStylePr w:type="firstRow">
      <w:rPr>
        <w:b/>
        <w:bCs/>
      </w:rPr>
      <w:tblPr/>
      <w:tcPr>
        <w:tcBorders>
          <w:bottom w:val="single" w:sz="4" w:space="0" w:color="F8A120" w:themeColor="accent6"/>
        </w:tcBorders>
      </w:tcPr>
    </w:tblStylePr>
    <w:tblStylePr w:type="lastRow">
      <w:rPr>
        <w:b/>
        <w:bCs/>
      </w:rPr>
      <w:tblPr/>
      <w:tcPr>
        <w:tcBorders>
          <w:top w:val="double" w:sz="4" w:space="0" w:color="F8A120" w:themeColor="accent6"/>
        </w:tcBorders>
      </w:tcPr>
    </w:tblStylePr>
    <w:tblStylePr w:type="firstCol">
      <w:rPr>
        <w:b/>
        <w:bCs/>
      </w:rPr>
    </w:tblStylePr>
    <w:tblStylePr w:type="lastCol">
      <w:rPr>
        <w:b/>
        <w:bCs/>
      </w:rPr>
    </w:tblStylePr>
    <w:tblStylePr w:type="band1Vert">
      <w:tblPr/>
      <w:tcPr>
        <w:shd w:val="clear" w:color="auto" w:fill="FDECD2" w:themeFill="accent6" w:themeFillTint="33"/>
      </w:tcPr>
    </w:tblStylePr>
    <w:tblStylePr w:type="band1Horz">
      <w:tblPr/>
      <w:tcPr>
        <w:shd w:val="clear" w:color="auto" w:fill="FDECD2" w:themeFill="accent6" w:themeFillTint="33"/>
      </w:tcPr>
    </w:tblStylePr>
  </w:style>
  <w:style w:type="table" w:styleId="ListTable7Colorful">
    <w:name w:val="List Table 7 Colorful"/>
    <w:basedOn w:val="TableNormal"/>
    <w:uiPriority w:val="52"/>
    <w:rsid w:val="002C4BD7"/>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C4BD7"/>
    <w:rPr>
      <w:color w:val="097F8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DABB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DABB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DABB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DABB6" w:themeColor="accent1"/>
        </w:tcBorders>
        <w:shd w:val="clear" w:color="auto" w:fill="FFFFFF" w:themeFill="background1"/>
      </w:tcPr>
    </w:tblStylePr>
    <w:tblStylePr w:type="band1Vert">
      <w:tblPr/>
      <w:tcPr>
        <w:shd w:val="clear" w:color="auto" w:fill="C4F7FA" w:themeFill="accent1" w:themeFillTint="33"/>
      </w:tcPr>
    </w:tblStylePr>
    <w:tblStylePr w:type="band1Horz">
      <w:tblPr/>
      <w:tcPr>
        <w:shd w:val="clear" w:color="auto" w:fill="C4F7F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C4BD7"/>
    <w:rPr>
      <w:color w:val="6B962D"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FC64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FC64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FC64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FC640" w:themeColor="accent2"/>
        </w:tcBorders>
        <w:shd w:val="clear" w:color="auto" w:fill="FFFFFF" w:themeFill="background1"/>
      </w:tcPr>
    </w:tblStylePr>
    <w:tblStylePr w:type="band1Vert">
      <w:tblPr/>
      <w:tcPr>
        <w:shd w:val="clear" w:color="auto" w:fill="E8F3D8" w:themeFill="accent2" w:themeFillTint="33"/>
      </w:tcPr>
    </w:tblStylePr>
    <w:tblStylePr w:type="band1Horz">
      <w:tblPr/>
      <w:tcPr>
        <w:shd w:val="clear" w:color="auto" w:fill="E8F3D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C4BD7"/>
    <w:rPr>
      <w:color w:val="C9520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47527"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47527"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47527"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47527" w:themeColor="accent3"/>
        </w:tcBorders>
        <w:shd w:val="clear" w:color="auto" w:fill="FFFFFF" w:themeFill="background1"/>
      </w:tcPr>
    </w:tblStylePr>
    <w:tblStylePr w:type="band1Vert">
      <w:tblPr/>
      <w:tcPr>
        <w:shd w:val="clear" w:color="auto" w:fill="FCE3D3" w:themeFill="accent3" w:themeFillTint="33"/>
      </w:tcPr>
    </w:tblStylePr>
    <w:tblStylePr w:type="band1Horz">
      <w:tblPr/>
      <w:tcPr>
        <w:shd w:val="clear" w:color="auto" w:fill="FCE3D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C4BD7"/>
    <w:rPr>
      <w:color w:val="B9102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C223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C223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C223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C223B" w:themeColor="accent4"/>
        </w:tcBorders>
        <w:shd w:val="clear" w:color="auto" w:fill="FFFFFF" w:themeFill="background1"/>
      </w:tcPr>
    </w:tblStylePr>
    <w:tblStylePr w:type="band1Vert">
      <w:tblPr/>
      <w:tcPr>
        <w:shd w:val="clear" w:color="auto" w:fill="FBD2D7" w:themeFill="accent4" w:themeFillTint="33"/>
      </w:tcPr>
    </w:tblStylePr>
    <w:tblStylePr w:type="band1Horz">
      <w:tblPr/>
      <w:tcPr>
        <w:shd w:val="clear" w:color="auto" w:fill="FBD2D7"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C4BD7"/>
    <w:rPr>
      <w:color w:val="9E163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41E4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41E4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41E4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41E44" w:themeColor="accent5"/>
        </w:tcBorders>
        <w:shd w:val="clear" w:color="auto" w:fill="FFFFFF" w:themeFill="background1"/>
      </w:tcPr>
    </w:tblStylePr>
    <w:tblStylePr w:type="band1Vert">
      <w:tblPr/>
      <w:tcPr>
        <w:shd w:val="clear" w:color="auto" w:fill="F8CFD8" w:themeFill="accent5" w:themeFillTint="33"/>
      </w:tcPr>
    </w:tblStylePr>
    <w:tblStylePr w:type="band1Horz">
      <w:tblPr/>
      <w:tcPr>
        <w:shd w:val="clear" w:color="auto" w:fill="F8CFD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C4BD7"/>
    <w:rPr>
      <w:color w:val="CB7B06"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12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12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12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120" w:themeColor="accent6"/>
        </w:tcBorders>
        <w:shd w:val="clear" w:color="auto" w:fill="FFFFFF" w:themeFill="background1"/>
      </w:tcPr>
    </w:tblStylePr>
    <w:tblStylePr w:type="band1Vert">
      <w:tblPr/>
      <w:tcPr>
        <w:shd w:val="clear" w:color="auto" w:fill="FDECD2" w:themeFill="accent6" w:themeFillTint="33"/>
      </w:tcPr>
    </w:tblStylePr>
    <w:tblStylePr w:type="band1Horz">
      <w:tblPr/>
      <w:tcPr>
        <w:shd w:val="clear" w:color="auto" w:fill="FDEC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2C4BD7"/>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2C4BD7"/>
    <w:rPr>
      <w:rFonts w:ascii="Consolas" w:hAnsi="Consolas"/>
      <w:szCs w:val="20"/>
    </w:rPr>
  </w:style>
  <w:style w:type="table" w:styleId="MediumGrid1">
    <w:name w:val="Medium Grid 1"/>
    <w:basedOn w:val="TableNormal"/>
    <w:uiPriority w:val="67"/>
    <w:semiHidden/>
    <w:unhideWhenUsed/>
    <w:rsid w:val="002C4BD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C4BD7"/>
    <w:tblPr>
      <w:tblStyleRowBandSize w:val="1"/>
      <w:tblStyleColBandSize w:val="1"/>
      <w:tblBorders>
        <w:top w:val="single" w:sz="8" w:space="0" w:color="22E1EF" w:themeColor="accent1" w:themeTint="BF"/>
        <w:left w:val="single" w:sz="8" w:space="0" w:color="22E1EF" w:themeColor="accent1" w:themeTint="BF"/>
        <w:bottom w:val="single" w:sz="8" w:space="0" w:color="22E1EF" w:themeColor="accent1" w:themeTint="BF"/>
        <w:right w:val="single" w:sz="8" w:space="0" w:color="22E1EF" w:themeColor="accent1" w:themeTint="BF"/>
        <w:insideH w:val="single" w:sz="8" w:space="0" w:color="22E1EF" w:themeColor="accent1" w:themeTint="BF"/>
        <w:insideV w:val="single" w:sz="8" w:space="0" w:color="22E1EF" w:themeColor="accent1" w:themeTint="BF"/>
      </w:tblBorders>
    </w:tblPr>
    <w:tcPr>
      <w:shd w:val="clear" w:color="auto" w:fill="B6F5F9" w:themeFill="accent1" w:themeFillTint="3F"/>
    </w:tcPr>
    <w:tblStylePr w:type="firstRow">
      <w:rPr>
        <w:b/>
        <w:bCs/>
      </w:rPr>
    </w:tblStylePr>
    <w:tblStylePr w:type="lastRow">
      <w:rPr>
        <w:b/>
        <w:bCs/>
      </w:rPr>
      <w:tblPr/>
      <w:tcPr>
        <w:tcBorders>
          <w:top w:val="single" w:sz="18" w:space="0" w:color="22E1EF" w:themeColor="accent1" w:themeTint="BF"/>
        </w:tcBorders>
      </w:tcPr>
    </w:tblStylePr>
    <w:tblStylePr w:type="firstCol">
      <w:rPr>
        <w:b/>
        <w:bCs/>
      </w:rPr>
    </w:tblStylePr>
    <w:tblStylePr w:type="lastCol">
      <w:rPr>
        <w:b/>
        <w:bCs/>
      </w:rPr>
    </w:tblStylePr>
    <w:tblStylePr w:type="band1Vert">
      <w:tblPr/>
      <w:tcPr>
        <w:shd w:val="clear" w:color="auto" w:fill="6CEBF4" w:themeFill="accent1" w:themeFillTint="7F"/>
      </w:tcPr>
    </w:tblStylePr>
    <w:tblStylePr w:type="band1Horz">
      <w:tblPr/>
      <w:tcPr>
        <w:shd w:val="clear" w:color="auto" w:fill="6CEBF4" w:themeFill="accent1" w:themeFillTint="7F"/>
      </w:tcPr>
    </w:tblStylePr>
  </w:style>
  <w:style w:type="table" w:styleId="MediumGrid1-Accent2">
    <w:name w:val="Medium Grid 1 Accent 2"/>
    <w:basedOn w:val="TableNormal"/>
    <w:uiPriority w:val="67"/>
    <w:semiHidden/>
    <w:unhideWhenUsed/>
    <w:rsid w:val="002C4BD7"/>
    <w:tblPr>
      <w:tblStyleRowBandSize w:val="1"/>
      <w:tblStyleColBandSize w:val="1"/>
      <w:tblBorders>
        <w:top w:val="single" w:sz="8" w:space="0" w:color="AAD46F" w:themeColor="accent2" w:themeTint="BF"/>
        <w:left w:val="single" w:sz="8" w:space="0" w:color="AAD46F" w:themeColor="accent2" w:themeTint="BF"/>
        <w:bottom w:val="single" w:sz="8" w:space="0" w:color="AAD46F" w:themeColor="accent2" w:themeTint="BF"/>
        <w:right w:val="single" w:sz="8" w:space="0" w:color="AAD46F" w:themeColor="accent2" w:themeTint="BF"/>
        <w:insideH w:val="single" w:sz="8" w:space="0" w:color="AAD46F" w:themeColor="accent2" w:themeTint="BF"/>
        <w:insideV w:val="single" w:sz="8" w:space="0" w:color="AAD46F" w:themeColor="accent2" w:themeTint="BF"/>
      </w:tblBorders>
    </w:tblPr>
    <w:tcPr>
      <w:shd w:val="clear" w:color="auto" w:fill="E3F1CF" w:themeFill="accent2" w:themeFillTint="3F"/>
    </w:tcPr>
    <w:tblStylePr w:type="firstRow">
      <w:rPr>
        <w:b/>
        <w:bCs/>
      </w:rPr>
    </w:tblStylePr>
    <w:tblStylePr w:type="lastRow">
      <w:rPr>
        <w:b/>
        <w:bCs/>
      </w:rPr>
      <w:tblPr/>
      <w:tcPr>
        <w:tcBorders>
          <w:top w:val="single" w:sz="18" w:space="0" w:color="AAD46F" w:themeColor="accent2" w:themeTint="BF"/>
        </w:tcBorders>
      </w:tcPr>
    </w:tblStylePr>
    <w:tblStylePr w:type="firstCol">
      <w:rPr>
        <w:b/>
        <w:bCs/>
      </w:rPr>
    </w:tblStylePr>
    <w:tblStylePr w:type="lastCol">
      <w:rPr>
        <w:b/>
        <w:bCs/>
      </w:rPr>
    </w:tblStylePr>
    <w:tblStylePr w:type="band1Vert">
      <w:tblPr/>
      <w:tcPr>
        <w:shd w:val="clear" w:color="auto" w:fill="C7E29F" w:themeFill="accent2" w:themeFillTint="7F"/>
      </w:tcPr>
    </w:tblStylePr>
    <w:tblStylePr w:type="band1Horz">
      <w:tblPr/>
      <w:tcPr>
        <w:shd w:val="clear" w:color="auto" w:fill="C7E29F" w:themeFill="accent2" w:themeFillTint="7F"/>
      </w:tcPr>
    </w:tblStylePr>
  </w:style>
  <w:style w:type="table" w:styleId="MediumGrid1-Accent3">
    <w:name w:val="Medium Grid 1 Accent 3"/>
    <w:basedOn w:val="TableNormal"/>
    <w:uiPriority w:val="67"/>
    <w:semiHidden/>
    <w:unhideWhenUsed/>
    <w:rsid w:val="002C4BD7"/>
    <w:tblPr>
      <w:tblStyleRowBandSize w:val="1"/>
      <w:tblStyleColBandSize w:val="1"/>
      <w:tblBorders>
        <w:top w:val="single" w:sz="8" w:space="0" w:color="F6975C" w:themeColor="accent3" w:themeTint="BF"/>
        <w:left w:val="single" w:sz="8" w:space="0" w:color="F6975C" w:themeColor="accent3" w:themeTint="BF"/>
        <w:bottom w:val="single" w:sz="8" w:space="0" w:color="F6975C" w:themeColor="accent3" w:themeTint="BF"/>
        <w:right w:val="single" w:sz="8" w:space="0" w:color="F6975C" w:themeColor="accent3" w:themeTint="BF"/>
        <w:insideH w:val="single" w:sz="8" w:space="0" w:color="F6975C" w:themeColor="accent3" w:themeTint="BF"/>
        <w:insideV w:val="single" w:sz="8" w:space="0" w:color="F6975C" w:themeColor="accent3" w:themeTint="BF"/>
      </w:tblBorders>
    </w:tblPr>
    <w:tcPr>
      <w:shd w:val="clear" w:color="auto" w:fill="FCDCC9" w:themeFill="accent3" w:themeFillTint="3F"/>
    </w:tcPr>
    <w:tblStylePr w:type="firstRow">
      <w:rPr>
        <w:b/>
        <w:bCs/>
      </w:rPr>
    </w:tblStylePr>
    <w:tblStylePr w:type="lastRow">
      <w:rPr>
        <w:b/>
        <w:bCs/>
      </w:rPr>
      <w:tblPr/>
      <w:tcPr>
        <w:tcBorders>
          <w:top w:val="single" w:sz="18" w:space="0" w:color="F6975C" w:themeColor="accent3" w:themeTint="BF"/>
        </w:tcBorders>
      </w:tcPr>
    </w:tblStylePr>
    <w:tblStylePr w:type="firstCol">
      <w:rPr>
        <w:b/>
        <w:bCs/>
      </w:rPr>
    </w:tblStylePr>
    <w:tblStylePr w:type="lastCol">
      <w:rPr>
        <w:b/>
        <w:bCs/>
      </w:rPr>
    </w:tblStylePr>
    <w:tblStylePr w:type="band1Vert">
      <w:tblPr/>
      <w:tcPr>
        <w:shd w:val="clear" w:color="auto" w:fill="F9BA93" w:themeFill="accent3" w:themeFillTint="7F"/>
      </w:tcPr>
    </w:tblStylePr>
    <w:tblStylePr w:type="band1Horz">
      <w:tblPr/>
      <w:tcPr>
        <w:shd w:val="clear" w:color="auto" w:fill="F9BA93" w:themeFill="accent3" w:themeFillTint="7F"/>
      </w:tcPr>
    </w:tblStylePr>
  </w:style>
  <w:style w:type="table" w:styleId="MediumGrid1-Accent4">
    <w:name w:val="Medium Grid 1 Accent 4"/>
    <w:basedOn w:val="TableNormal"/>
    <w:uiPriority w:val="67"/>
    <w:semiHidden/>
    <w:unhideWhenUsed/>
    <w:rsid w:val="002C4BD7"/>
    <w:tblPr>
      <w:tblStyleRowBandSize w:val="1"/>
      <w:tblStyleColBandSize w:val="1"/>
      <w:tblBorders>
        <w:top w:val="single" w:sz="8" w:space="0" w:color="F0596B" w:themeColor="accent4" w:themeTint="BF"/>
        <w:left w:val="single" w:sz="8" w:space="0" w:color="F0596B" w:themeColor="accent4" w:themeTint="BF"/>
        <w:bottom w:val="single" w:sz="8" w:space="0" w:color="F0596B" w:themeColor="accent4" w:themeTint="BF"/>
        <w:right w:val="single" w:sz="8" w:space="0" w:color="F0596B" w:themeColor="accent4" w:themeTint="BF"/>
        <w:insideH w:val="single" w:sz="8" w:space="0" w:color="F0596B" w:themeColor="accent4" w:themeTint="BF"/>
        <w:insideV w:val="single" w:sz="8" w:space="0" w:color="F0596B" w:themeColor="accent4" w:themeTint="BF"/>
      </w:tblBorders>
    </w:tblPr>
    <w:tcPr>
      <w:shd w:val="clear" w:color="auto" w:fill="FAC8CE" w:themeFill="accent4" w:themeFillTint="3F"/>
    </w:tcPr>
    <w:tblStylePr w:type="firstRow">
      <w:rPr>
        <w:b/>
        <w:bCs/>
      </w:rPr>
    </w:tblStylePr>
    <w:tblStylePr w:type="lastRow">
      <w:rPr>
        <w:b/>
        <w:bCs/>
      </w:rPr>
      <w:tblPr/>
      <w:tcPr>
        <w:tcBorders>
          <w:top w:val="single" w:sz="18" w:space="0" w:color="F0596B" w:themeColor="accent4" w:themeTint="BF"/>
        </w:tcBorders>
      </w:tcPr>
    </w:tblStylePr>
    <w:tblStylePr w:type="firstCol">
      <w:rPr>
        <w:b/>
        <w:bCs/>
      </w:rPr>
    </w:tblStylePr>
    <w:tblStylePr w:type="lastCol">
      <w:rPr>
        <w:b/>
        <w:bCs/>
      </w:rPr>
    </w:tblStylePr>
    <w:tblStylePr w:type="band1Vert">
      <w:tblPr/>
      <w:tcPr>
        <w:shd w:val="clear" w:color="auto" w:fill="F5909D" w:themeFill="accent4" w:themeFillTint="7F"/>
      </w:tcPr>
    </w:tblStylePr>
    <w:tblStylePr w:type="band1Horz">
      <w:tblPr/>
      <w:tcPr>
        <w:shd w:val="clear" w:color="auto" w:fill="F5909D" w:themeFill="accent4" w:themeFillTint="7F"/>
      </w:tcPr>
    </w:tblStylePr>
  </w:style>
  <w:style w:type="table" w:styleId="MediumGrid1-Accent5">
    <w:name w:val="Medium Grid 1 Accent 5"/>
    <w:basedOn w:val="TableNormal"/>
    <w:uiPriority w:val="67"/>
    <w:semiHidden/>
    <w:unhideWhenUsed/>
    <w:rsid w:val="002C4BD7"/>
    <w:tblPr>
      <w:tblStyleRowBandSize w:val="1"/>
      <w:tblStyleColBandSize w:val="1"/>
      <w:tblBorders>
        <w:top w:val="single" w:sz="8" w:space="0" w:color="E64E6E" w:themeColor="accent5" w:themeTint="BF"/>
        <w:left w:val="single" w:sz="8" w:space="0" w:color="E64E6E" w:themeColor="accent5" w:themeTint="BF"/>
        <w:bottom w:val="single" w:sz="8" w:space="0" w:color="E64E6E" w:themeColor="accent5" w:themeTint="BF"/>
        <w:right w:val="single" w:sz="8" w:space="0" w:color="E64E6E" w:themeColor="accent5" w:themeTint="BF"/>
        <w:insideH w:val="single" w:sz="8" w:space="0" w:color="E64E6E" w:themeColor="accent5" w:themeTint="BF"/>
        <w:insideV w:val="single" w:sz="8" w:space="0" w:color="E64E6E" w:themeColor="accent5" w:themeTint="BF"/>
      </w:tblBorders>
    </w:tblPr>
    <w:tcPr>
      <w:shd w:val="clear" w:color="auto" w:fill="F6C4CF" w:themeFill="accent5" w:themeFillTint="3F"/>
    </w:tcPr>
    <w:tblStylePr w:type="firstRow">
      <w:rPr>
        <w:b/>
        <w:bCs/>
      </w:rPr>
    </w:tblStylePr>
    <w:tblStylePr w:type="lastRow">
      <w:rPr>
        <w:b/>
        <w:bCs/>
      </w:rPr>
      <w:tblPr/>
      <w:tcPr>
        <w:tcBorders>
          <w:top w:val="single" w:sz="18" w:space="0" w:color="E64E6E" w:themeColor="accent5" w:themeTint="BF"/>
        </w:tcBorders>
      </w:tcPr>
    </w:tblStylePr>
    <w:tblStylePr w:type="firstCol">
      <w:rPr>
        <w:b/>
        <w:bCs/>
      </w:rPr>
    </w:tblStylePr>
    <w:tblStylePr w:type="lastCol">
      <w:rPr>
        <w:b/>
        <w:bCs/>
      </w:rPr>
    </w:tblStylePr>
    <w:tblStylePr w:type="band1Vert">
      <w:tblPr/>
      <w:tcPr>
        <w:shd w:val="clear" w:color="auto" w:fill="EE899E" w:themeFill="accent5" w:themeFillTint="7F"/>
      </w:tcPr>
    </w:tblStylePr>
    <w:tblStylePr w:type="band1Horz">
      <w:tblPr/>
      <w:tcPr>
        <w:shd w:val="clear" w:color="auto" w:fill="EE899E" w:themeFill="accent5" w:themeFillTint="7F"/>
      </w:tcPr>
    </w:tblStylePr>
  </w:style>
  <w:style w:type="table" w:styleId="MediumGrid1-Accent6">
    <w:name w:val="Medium Grid 1 Accent 6"/>
    <w:basedOn w:val="TableNormal"/>
    <w:uiPriority w:val="67"/>
    <w:semiHidden/>
    <w:unhideWhenUsed/>
    <w:rsid w:val="002C4BD7"/>
    <w:tblPr>
      <w:tblStyleRowBandSize w:val="1"/>
      <w:tblStyleColBandSize w:val="1"/>
      <w:tblBorders>
        <w:top w:val="single" w:sz="8" w:space="0" w:color="F9B857" w:themeColor="accent6" w:themeTint="BF"/>
        <w:left w:val="single" w:sz="8" w:space="0" w:color="F9B857" w:themeColor="accent6" w:themeTint="BF"/>
        <w:bottom w:val="single" w:sz="8" w:space="0" w:color="F9B857" w:themeColor="accent6" w:themeTint="BF"/>
        <w:right w:val="single" w:sz="8" w:space="0" w:color="F9B857" w:themeColor="accent6" w:themeTint="BF"/>
        <w:insideH w:val="single" w:sz="8" w:space="0" w:color="F9B857" w:themeColor="accent6" w:themeTint="BF"/>
        <w:insideV w:val="single" w:sz="8" w:space="0" w:color="F9B857" w:themeColor="accent6" w:themeTint="BF"/>
      </w:tblBorders>
    </w:tblPr>
    <w:tcPr>
      <w:shd w:val="clear" w:color="auto" w:fill="FDE7C7" w:themeFill="accent6" w:themeFillTint="3F"/>
    </w:tcPr>
    <w:tblStylePr w:type="firstRow">
      <w:rPr>
        <w:b/>
        <w:bCs/>
      </w:rPr>
    </w:tblStylePr>
    <w:tblStylePr w:type="lastRow">
      <w:rPr>
        <w:b/>
        <w:bCs/>
      </w:rPr>
      <w:tblPr/>
      <w:tcPr>
        <w:tcBorders>
          <w:top w:val="single" w:sz="18" w:space="0" w:color="F9B857" w:themeColor="accent6" w:themeTint="BF"/>
        </w:tcBorders>
      </w:tcPr>
    </w:tblStylePr>
    <w:tblStylePr w:type="firstCol">
      <w:rPr>
        <w:b/>
        <w:bCs/>
      </w:rPr>
    </w:tblStylePr>
    <w:tblStylePr w:type="lastCol">
      <w:rPr>
        <w:b/>
        <w:bCs/>
      </w:rPr>
    </w:tblStylePr>
    <w:tblStylePr w:type="band1Vert">
      <w:tblPr/>
      <w:tcPr>
        <w:shd w:val="clear" w:color="auto" w:fill="FBD08F" w:themeFill="accent6" w:themeFillTint="7F"/>
      </w:tcPr>
    </w:tblStylePr>
    <w:tblStylePr w:type="band1Horz">
      <w:tblPr/>
      <w:tcPr>
        <w:shd w:val="clear" w:color="auto" w:fill="FBD08F" w:themeFill="accent6" w:themeFillTint="7F"/>
      </w:tcPr>
    </w:tblStylePr>
  </w:style>
  <w:style w:type="table" w:styleId="MediumGrid2">
    <w:name w:val="Medium Grid 2"/>
    <w:basedOn w:val="TableNormal"/>
    <w:uiPriority w:val="68"/>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0DABB6" w:themeColor="accent1"/>
        <w:left w:val="single" w:sz="8" w:space="0" w:color="0DABB6" w:themeColor="accent1"/>
        <w:bottom w:val="single" w:sz="8" w:space="0" w:color="0DABB6" w:themeColor="accent1"/>
        <w:right w:val="single" w:sz="8" w:space="0" w:color="0DABB6" w:themeColor="accent1"/>
        <w:insideH w:val="single" w:sz="8" w:space="0" w:color="0DABB6" w:themeColor="accent1"/>
        <w:insideV w:val="single" w:sz="8" w:space="0" w:color="0DABB6" w:themeColor="accent1"/>
      </w:tblBorders>
    </w:tblPr>
    <w:tcPr>
      <w:shd w:val="clear" w:color="auto" w:fill="B6F5F9" w:themeFill="accent1" w:themeFillTint="3F"/>
    </w:tcPr>
    <w:tblStylePr w:type="firstRow">
      <w:rPr>
        <w:b/>
        <w:bCs/>
        <w:color w:val="000000" w:themeColor="text1"/>
      </w:rPr>
      <w:tblPr/>
      <w:tcPr>
        <w:shd w:val="clear" w:color="auto" w:fill="E2FBFD"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F7FA" w:themeFill="accent1" w:themeFillTint="33"/>
      </w:tcPr>
    </w:tblStylePr>
    <w:tblStylePr w:type="band1Vert">
      <w:tblPr/>
      <w:tcPr>
        <w:shd w:val="clear" w:color="auto" w:fill="6CEBF4" w:themeFill="accent1" w:themeFillTint="7F"/>
      </w:tcPr>
    </w:tblStylePr>
    <w:tblStylePr w:type="band1Horz">
      <w:tblPr/>
      <w:tcPr>
        <w:tcBorders>
          <w:insideH w:val="single" w:sz="6" w:space="0" w:color="0DABB6" w:themeColor="accent1"/>
          <w:insideV w:val="single" w:sz="6" w:space="0" w:color="0DABB6" w:themeColor="accent1"/>
        </w:tcBorders>
        <w:shd w:val="clear" w:color="auto" w:fill="6CEBF4"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8FC640" w:themeColor="accent2"/>
        <w:left w:val="single" w:sz="8" w:space="0" w:color="8FC640" w:themeColor="accent2"/>
        <w:bottom w:val="single" w:sz="8" w:space="0" w:color="8FC640" w:themeColor="accent2"/>
        <w:right w:val="single" w:sz="8" w:space="0" w:color="8FC640" w:themeColor="accent2"/>
        <w:insideH w:val="single" w:sz="8" w:space="0" w:color="8FC640" w:themeColor="accent2"/>
        <w:insideV w:val="single" w:sz="8" w:space="0" w:color="8FC640" w:themeColor="accent2"/>
      </w:tblBorders>
    </w:tblPr>
    <w:tcPr>
      <w:shd w:val="clear" w:color="auto" w:fill="E3F1CF" w:themeFill="accent2" w:themeFillTint="3F"/>
    </w:tcPr>
    <w:tblStylePr w:type="firstRow">
      <w:rPr>
        <w:b/>
        <w:bCs/>
        <w:color w:val="000000" w:themeColor="text1"/>
      </w:rPr>
      <w:tblPr/>
      <w:tcPr>
        <w:shd w:val="clear" w:color="auto" w:fill="F4F9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F3D8" w:themeFill="accent2" w:themeFillTint="33"/>
      </w:tcPr>
    </w:tblStylePr>
    <w:tblStylePr w:type="band1Vert">
      <w:tblPr/>
      <w:tcPr>
        <w:shd w:val="clear" w:color="auto" w:fill="C7E29F" w:themeFill="accent2" w:themeFillTint="7F"/>
      </w:tcPr>
    </w:tblStylePr>
    <w:tblStylePr w:type="band1Horz">
      <w:tblPr/>
      <w:tcPr>
        <w:tcBorders>
          <w:insideH w:val="single" w:sz="6" w:space="0" w:color="8FC640" w:themeColor="accent2"/>
          <w:insideV w:val="single" w:sz="6" w:space="0" w:color="8FC640" w:themeColor="accent2"/>
        </w:tcBorders>
        <w:shd w:val="clear" w:color="auto" w:fill="C7E29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F47527" w:themeColor="accent3"/>
        <w:left w:val="single" w:sz="8" w:space="0" w:color="F47527" w:themeColor="accent3"/>
        <w:bottom w:val="single" w:sz="8" w:space="0" w:color="F47527" w:themeColor="accent3"/>
        <w:right w:val="single" w:sz="8" w:space="0" w:color="F47527" w:themeColor="accent3"/>
        <w:insideH w:val="single" w:sz="8" w:space="0" w:color="F47527" w:themeColor="accent3"/>
        <w:insideV w:val="single" w:sz="8" w:space="0" w:color="F47527" w:themeColor="accent3"/>
      </w:tblBorders>
    </w:tblPr>
    <w:tcPr>
      <w:shd w:val="clear" w:color="auto" w:fill="FCDCC9" w:themeFill="accent3" w:themeFillTint="3F"/>
    </w:tcPr>
    <w:tblStylePr w:type="firstRow">
      <w:rPr>
        <w:b/>
        <w:bCs/>
        <w:color w:val="000000" w:themeColor="text1"/>
      </w:rPr>
      <w:tblPr/>
      <w:tcPr>
        <w:shd w:val="clear" w:color="auto" w:fill="FEF1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E3D3" w:themeFill="accent3" w:themeFillTint="33"/>
      </w:tcPr>
    </w:tblStylePr>
    <w:tblStylePr w:type="band1Vert">
      <w:tblPr/>
      <w:tcPr>
        <w:shd w:val="clear" w:color="auto" w:fill="F9BA93" w:themeFill="accent3" w:themeFillTint="7F"/>
      </w:tcPr>
    </w:tblStylePr>
    <w:tblStylePr w:type="band1Horz">
      <w:tblPr/>
      <w:tcPr>
        <w:tcBorders>
          <w:insideH w:val="single" w:sz="6" w:space="0" w:color="F47527" w:themeColor="accent3"/>
          <w:insideV w:val="single" w:sz="6" w:space="0" w:color="F47527" w:themeColor="accent3"/>
        </w:tcBorders>
        <w:shd w:val="clear" w:color="auto" w:fill="F9BA9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EC223B" w:themeColor="accent4"/>
        <w:left w:val="single" w:sz="8" w:space="0" w:color="EC223B" w:themeColor="accent4"/>
        <w:bottom w:val="single" w:sz="8" w:space="0" w:color="EC223B" w:themeColor="accent4"/>
        <w:right w:val="single" w:sz="8" w:space="0" w:color="EC223B" w:themeColor="accent4"/>
        <w:insideH w:val="single" w:sz="8" w:space="0" w:color="EC223B" w:themeColor="accent4"/>
        <w:insideV w:val="single" w:sz="8" w:space="0" w:color="EC223B" w:themeColor="accent4"/>
      </w:tblBorders>
    </w:tblPr>
    <w:tcPr>
      <w:shd w:val="clear" w:color="auto" w:fill="FAC8CE" w:themeFill="accent4" w:themeFillTint="3F"/>
    </w:tcPr>
    <w:tblStylePr w:type="firstRow">
      <w:rPr>
        <w:b/>
        <w:bCs/>
        <w:color w:val="000000" w:themeColor="text1"/>
      </w:rPr>
      <w:tblPr/>
      <w:tcPr>
        <w:shd w:val="clear" w:color="auto" w:fill="FDE9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D2D7" w:themeFill="accent4" w:themeFillTint="33"/>
      </w:tcPr>
    </w:tblStylePr>
    <w:tblStylePr w:type="band1Vert">
      <w:tblPr/>
      <w:tcPr>
        <w:shd w:val="clear" w:color="auto" w:fill="F5909D" w:themeFill="accent4" w:themeFillTint="7F"/>
      </w:tcPr>
    </w:tblStylePr>
    <w:tblStylePr w:type="band1Horz">
      <w:tblPr/>
      <w:tcPr>
        <w:tcBorders>
          <w:insideH w:val="single" w:sz="6" w:space="0" w:color="EC223B" w:themeColor="accent4"/>
          <w:insideV w:val="single" w:sz="6" w:space="0" w:color="EC223B" w:themeColor="accent4"/>
        </w:tcBorders>
        <w:shd w:val="clear" w:color="auto" w:fill="F5909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D41E44" w:themeColor="accent5"/>
        <w:left w:val="single" w:sz="8" w:space="0" w:color="D41E44" w:themeColor="accent5"/>
        <w:bottom w:val="single" w:sz="8" w:space="0" w:color="D41E44" w:themeColor="accent5"/>
        <w:right w:val="single" w:sz="8" w:space="0" w:color="D41E44" w:themeColor="accent5"/>
        <w:insideH w:val="single" w:sz="8" w:space="0" w:color="D41E44" w:themeColor="accent5"/>
        <w:insideV w:val="single" w:sz="8" w:space="0" w:color="D41E44" w:themeColor="accent5"/>
      </w:tblBorders>
    </w:tblPr>
    <w:tcPr>
      <w:shd w:val="clear" w:color="auto" w:fill="F6C4CF" w:themeFill="accent5" w:themeFillTint="3F"/>
    </w:tcPr>
    <w:tblStylePr w:type="firstRow">
      <w:rPr>
        <w:b/>
        <w:bCs/>
        <w:color w:val="000000" w:themeColor="text1"/>
      </w:rPr>
      <w:tblPr/>
      <w:tcPr>
        <w:shd w:val="clear" w:color="auto" w:fill="FBE7E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CFD8" w:themeFill="accent5" w:themeFillTint="33"/>
      </w:tcPr>
    </w:tblStylePr>
    <w:tblStylePr w:type="band1Vert">
      <w:tblPr/>
      <w:tcPr>
        <w:shd w:val="clear" w:color="auto" w:fill="EE899E" w:themeFill="accent5" w:themeFillTint="7F"/>
      </w:tcPr>
    </w:tblStylePr>
    <w:tblStylePr w:type="band1Horz">
      <w:tblPr/>
      <w:tcPr>
        <w:tcBorders>
          <w:insideH w:val="single" w:sz="6" w:space="0" w:color="D41E44" w:themeColor="accent5"/>
          <w:insideV w:val="single" w:sz="6" w:space="0" w:color="D41E44" w:themeColor="accent5"/>
        </w:tcBorders>
        <w:shd w:val="clear" w:color="auto" w:fill="EE899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F8A120" w:themeColor="accent6"/>
        <w:left w:val="single" w:sz="8" w:space="0" w:color="F8A120" w:themeColor="accent6"/>
        <w:bottom w:val="single" w:sz="8" w:space="0" w:color="F8A120" w:themeColor="accent6"/>
        <w:right w:val="single" w:sz="8" w:space="0" w:color="F8A120" w:themeColor="accent6"/>
        <w:insideH w:val="single" w:sz="8" w:space="0" w:color="F8A120" w:themeColor="accent6"/>
        <w:insideV w:val="single" w:sz="8" w:space="0" w:color="F8A120" w:themeColor="accent6"/>
      </w:tblBorders>
    </w:tblPr>
    <w:tcPr>
      <w:shd w:val="clear" w:color="auto" w:fill="FDE7C7" w:themeFill="accent6" w:themeFillTint="3F"/>
    </w:tcPr>
    <w:tblStylePr w:type="firstRow">
      <w:rPr>
        <w:b/>
        <w:bCs/>
        <w:color w:val="000000" w:themeColor="text1"/>
      </w:rPr>
      <w:tblPr/>
      <w:tcPr>
        <w:shd w:val="clear" w:color="auto" w:fill="FEF5E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CD2" w:themeFill="accent6" w:themeFillTint="33"/>
      </w:tcPr>
    </w:tblStylePr>
    <w:tblStylePr w:type="band1Vert">
      <w:tblPr/>
      <w:tcPr>
        <w:shd w:val="clear" w:color="auto" w:fill="FBD08F" w:themeFill="accent6" w:themeFillTint="7F"/>
      </w:tcPr>
    </w:tblStylePr>
    <w:tblStylePr w:type="band1Horz">
      <w:tblPr/>
      <w:tcPr>
        <w:tcBorders>
          <w:insideH w:val="single" w:sz="6" w:space="0" w:color="F8A120" w:themeColor="accent6"/>
          <w:insideV w:val="single" w:sz="6" w:space="0" w:color="F8A120" w:themeColor="accent6"/>
        </w:tcBorders>
        <w:shd w:val="clear" w:color="auto" w:fill="FBD08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C4BD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C4BD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F5F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DABB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DABB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DABB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DABB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CEBF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CEBF4" w:themeFill="accent1" w:themeFillTint="7F"/>
      </w:tcPr>
    </w:tblStylePr>
  </w:style>
  <w:style w:type="table" w:styleId="MediumGrid3-Accent2">
    <w:name w:val="Medium Grid 3 Accent 2"/>
    <w:basedOn w:val="TableNormal"/>
    <w:uiPriority w:val="69"/>
    <w:semiHidden/>
    <w:unhideWhenUsed/>
    <w:rsid w:val="002C4BD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F1C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FC64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FC64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FC64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FC64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E29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E29F" w:themeFill="accent2" w:themeFillTint="7F"/>
      </w:tcPr>
    </w:tblStylePr>
  </w:style>
  <w:style w:type="table" w:styleId="MediumGrid3-Accent3">
    <w:name w:val="Medium Grid 3 Accent 3"/>
    <w:basedOn w:val="TableNormal"/>
    <w:uiPriority w:val="69"/>
    <w:semiHidden/>
    <w:unhideWhenUsed/>
    <w:rsid w:val="002C4BD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C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7527"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7527"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7527"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7527"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A9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A93" w:themeFill="accent3" w:themeFillTint="7F"/>
      </w:tcPr>
    </w:tblStylePr>
  </w:style>
  <w:style w:type="table" w:styleId="MediumGrid3-Accent4">
    <w:name w:val="Medium Grid 3 Accent 4"/>
    <w:basedOn w:val="TableNormal"/>
    <w:uiPriority w:val="69"/>
    <w:semiHidden/>
    <w:unhideWhenUsed/>
    <w:rsid w:val="002C4BD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C8C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C223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C223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C223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C223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909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909D" w:themeFill="accent4" w:themeFillTint="7F"/>
      </w:tcPr>
    </w:tblStylePr>
  </w:style>
  <w:style w:type="table" w:styleId="MediumGrid3-Accent5">
    <w:name w:val="Medium Grid 3 Accent 5"/>
    <w:basedOn w:val="TableNormal"/>
    <w:uiPriority w:val="69"/>
    <w:semiHidden/>
    <w:unhideWhenUsed/>
    <w:rsid w:val="002C4BD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4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41E4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41E4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41E4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41E4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899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899E" w:themeFill="accent5" w:themeFillTint="7F"/>
      </w:tcPr>
    </w:tblStylePr>
  </w:style>
  <w:style w:type="table" w:styleId="MediumGrid3-Accent6">
    <w:name w:val="Medium Grid 3 Accent 6"/>
    <w:basedOn w:val="TableNormal"/>
    <w:uiPriority w:val="69"/>
    <w:semiHidden/>
    <w:unhideWhenUsed/>
    <w:rsid w:val="002C4BD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7C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12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12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12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12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D08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D08F" w:themeFill="accent6" w:themeFillTint="7F"/>
      </w:tcPr>
    </w:tblStylePr>
  </w:style>
  <w:style w:type="table" w:styleId="MediumList1">
    <w:name w:val="Medium List 1"/>
    <w:basedOn w:val="TableNormal"/>
    <w:uiPriority w:val="65"/>
    <w:semiHidden/>
    <w:unhideWhenUsed/>
    <w:rsid w:val="002C4BD7"/>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C4BD7"/>
    <w:rPr>
      <w:color w:val="000000" w:themeColor="text1"/>
    </w:rPr>
    <w:tblPr>
      <w:tblStyleRowBandSize w:val="1"/>
      <w:tblStyleColBandSize w:val="1"/>
      <w:tblBorders>
        <w:top w:val="single" w:sz="8" w:space="0" w:color="0DABB6" w:themeColor="accent1"/>
        <w:bottom w:val="single" w:sz="8" w:space="0" w:color="0DABB6" w:themeColor="accent1"/>
      </w:tblBorders>
    </w:tblPr>
    <w:tblStylePr w:type="firstRow">
      <w:rPr>
        <w:rFonts w:asciiTheme="majorHAnsi" w:eastAsiaTheme="majorEastAsia" w:hAnsiTheme="majorHAnsi" w:cstheme="majorBidi"/>
      </w:rPr>
      <w:tblPr/>
      <w:tcPr>
        <w:tcBorders>
          <w:top w:val="nil"/>
          <w:bottom w:val="single" w:sz="8" w:space="0" w:color="0DABB6" w:themeColor="accent1"/>
        </w:tcBorders>
      </w:tcPr>
    </w:tblStylePr>
    <w:tblStylePr w:type="lastRow">
      <w:rPr>
        <w:b/>
        <w:bCs/>
        <w:color w:val="000000" w:themeColor="text2"/>
      </w:rPr>
      <w:tblPr/>
      <w:tcPr>
        <w:tcBorders>
          <w:top w:val="single" w:sz="8" w:space="0" w:color="0DABB6" w:themeColor="accent1"/>
          <w:bottom w:val="single" w:sz="8" w:space="0" w:color="0DABB6" w:themeColor="accent1"/>
        </w:tcBorders>
      </w:tcPr>
    </w:tblStylePr>
    <w:tblStylePr w:type="firstCol">
      <w:rPr>
        <w:b/>
        <w:bCs/>
      </w:rPr>
    </w:tblStylePr>
    <w:tblStylePr w:type="lastCol">
      <w:rPr>
        <w:b/>
        <w:bCs/>
      </w:rPr>
      <w:tblPr/>
      <w:tcPr>
        <w:tcBorders>
          <w:top w:val="single" w:sz="8" w:space="0" w:color="0DABB6" w:themeColor="accent1"/>
          <w:bottom w:val="single" w:sz="8" w:space="0" w:color="0DABB6" w:themeColor="accent1"/>
        </w:tcBorders>
      </w:tcPr>
    </w:tblStylePr>
    <w:tblStylePr w:type="band1Vert">
      <w:tblPr/>
      <w:tcPr>
        <w:shd w:val="clear" w:color="auto" w:fill="B6F5F9" w:themeFill="accent1" w:themeFillTint="3F"/>
      </w:tcPr>
    </w:tblStylePr>
    <w:tblStylePr w:type="band1Horz">
      <w:tblPr/>
      <w:tcPr>
        <w:shd w:val="clear" w:color="auto" w:fill="B6F5F9" w:themeFill="accent1" w:themeFillTint="3F"/>
      </w:tcPr>
    </w:tblStylePr>
  </w:style>
  <w:style w:type="table" w:styleId="MediumList1-Accent2">
    <w:name w:val="Medium List 1 Accent 2"/>
    <w:basedOn w:val="TableNormal"/>
    <w:uiPriority w:val="65"/>
    <w:semiHidden/>
    <w:unhideWhenUsed/>
    <w:rsid w:val="002C4BD7"/>
    <w:rPr>
      <w:color w:val="000000" w:themeColor="text1"/>
    </w:rPr>
    <w:tblPr>
      <w:tblStyleRowBandSize w:val="1"/>
      <w:tblStyleColBandSize w:val="1"/>
      <w:tblBorders>
        <w:top w:val="single" w:sz="8" w:space="0" w:color="8FC640" w:themeColor="accent2"/>
        <w:bottom w:val="single" w:sz="8" w:space="0" w:color="8FC640" w:themeColor="accent2"/>
      </w:tblBorders>
    </w:tblPr>
    <w:tblStylePr w:type="firstRow">
      <w:rPr>
        <w:rFonts w:asciiTheme="majorHAnsi" w:eastAsiaTheme="majorEastAsia" w:hAnsiTheme="majorHAnsi" w:cstheme="majorBidi"/>
      </w:rPr>
      <w:tblPr/>
      <w:tcPr>
        <w:tcBorders>
          <w:top w:val="nil"/>
          <w:bottom w:val="single" w:sz="8" w:space="0" w:color="8FC640" w:themeColor="accent2"/>
        </w:tcBorders>
      </w:tcPr>
    </w:tblStylePr>
    <w:tblStylePr w:type="lastRow">
      <w:rPr>
        <w:b/>
        <w:bCs/>
        <w:color w:val="000000" w:themeColor="text2"/>
      </w:rPr>
      <w:tblPr/>
      <w:tcPr>
        <w:tcBorders>
          <w:top w:val="single" w:sz="8" w:space="0" w:color="8FC640" w:themeColor="accent2"/>
          <w:bottom w:val="single" w:sz="8" w:space="0" w:color="8FC640" w:themeColor="accent2"/>
        </w:tcBorders>
      </w:tcPr>
    </w:tblStylePr>
    <w:tblStylePr w:type="firstCol">
      <w:rPr>
        <w:b/>
        <w:bCs/>
      </w:rPr>
    </w:tblStylePr>
    <w:tblStylePr w:type="lastCol">
      <w:rPr>
        <w:b/>
        <w:bCs/>
      </w:rPr>
      <w:tblPr/>
      <w:tcPr>
        <w:tcBorders>
          <w:top w:val="single" w:sz="8" w:space="0" w:color="8FC640" w:themeColor="accent2"/>
          <w:bottom w:val="single" w:sz="8" w:space="0" w:color="8FC640" w:themeColor="accent2"/>
        </w:tcBorders>
      </w:tcPr>
    </w:tblStylePr>
    <w:tblStylePr w:type="band1Vert">
      <w:tblPr/>
      <w:tcPr>
        <w:shd w:val="clear" w:color="auto" w:fill="E3F1CF" w:themeFill="accent2" w:themeFillTint="3F"/>
      </w:tcPr>
    </w:tblStylePr>
    <w:tblStylePr w:type="band1Horz">
      <w:tblPr/>
      <w:tcPr>
        <w:shd w:val="clear" w:color="auto" w:fill="E3F1CF" w:themeFill="accent2" w:themeFillTint="3F"/>
      </w:tcPr>
    </w:tblStylePr>
  </w:style>
  <w:style w:type="table" w:styleId="MediumList1-Accent3">
    <w:name w:val="Medium List 1 Accent 3"/>
    <w:basedOn w:val="TableNormal"/>
    <w:uiPriority w:val="65"/>
    <w:semiHidden/>
    <w:unhideWhenUsed/>
    <w:rsid w:val="002C4BD7"/>
    <w:rPr>
      <w:color w:val="000000" w:themeColor="text1"/>
    </w:rPr>
    <w:tblPr>
      <w:tblStyleRowBandSize w:val="1"/>
      <w:tblStyleColBandSize w:val="1"/>
      <w:tblBorders>
        <w:top w:val="single" w:sz="8" w:space="0" w:color="F47527" w:themeColor="accent3"/>
        <w:bottom w:val="single" w:sz="8" w:space="0" w:color="F47527" w:themeColor="accent3"/>
      </w:tblBorders>
    </w:tblPr>
    <w:tblStylePr w:type="firstRow">
      <w:rPr>
        <w:rFonts w:asciiTheme="majorHAnsi" w:eastAsiaTheme="majorEastAsia" w:hAnsiTheme="majorHAnsi" w:cstheme="majorBidi"/>
      </w:rPr>
      <w:tblPr/>
      <w:tcPr>
        <w:tcBorders>
          <w:top w:val="nil"/>
          <w:bottom w:val="single" w:sz="8" w:space="0" w:color="F47527" w:themeColor="accent3"/>
        </w:tcBorders>
      </w:tcPr>
    </w:tblStylePr>
    <w:tblStylePr w:type="lastRow">
      <w:rPr>
        <w:b/>
        <w:bCs/>
        <w:color w:val="000000" w:themeColor="text2"/>
      </w:rPr>
      <w:tblPr/>
      <w:tcPr>
        <w:tcBorders>
          <w:top w:val="single" w:sz="8" w:space="0" w:color="F47527" w:themeColor="accent3"/>
          <w:bottom w:val="single" w:sz="8" w:space="0" w:color="F47527" w:themeColor="accent3"/>
        </w:tcBorders>
      </w:tcPr>
    </w:tblStylePr>
    <w:tblStylePr w:type="firstCol">
      <w:rPr>
        <w:b/>
        <w:bCs/>
      </w:rPr>
    </w:tblStylePr>
    <w:tblStylePr w:type="lastCol">
      <w:rPr>
        <w:b/>
        <w:bCs/>
      </w:rPr>
      <w:tblPr/>
      <w:tcPr>
        <w:tcBorders>
          <w:top w:val="single" w:sz="8" w:space="0" w:color="F47527" w:themeColor="accent3"/>
          <w:bottom w:val="single" w:sz="8" w:space="0" w:color="F47527" w:themeColor="accent3"/>
        </w:tcBorders>
      </w:tcPr>
    </w:tblStylePr>
    <w:tblStylePr w:type="band1Vert">
      <w:tblPr/>
      <w:tcPr>
        <w:shd w:val="clear" w:color="auto" w:fill="FCDCC9" w:themeFill="accent3" w:themeFillTint="3F"/>
      </w:tcPr>
    </w:tblStylePr>
    <w:tblStylePr w:type="band1Horz">
      <w:tblPr/>
      <w:tcPr>
        <w:shd w:val="clear" w:color="auto" w:fill="FCDCC9" w:themeFill="accent3" w:themeFillTint="3F"/>
      </w:tcPr>
    </w:tblStylePr>
  </w:style>
  <w:style w:type="table" w:styleId="MediumList1-Accent4">
    <w:name w:val="Medium List 1 Accent 4"/>
    <w:basedOn w:val="TableNormal"/>
    <w:uiPriority w:val="65"/>
    <w:semiHidden/>
    <w:unhideWhenUsed/>
    <w:rsid w:val="002C4BD7"/>
    <w:rPr>
      <w:color w:val="000000" w:themeColor="text1"/>
    </w:rPr>
    <w:tblPr>
      <w:tblStyleRowBandSize w:val="1"/>
      <w:tblStyleColBandSize w:val="1"/>
      <w:tblBorders>
        <w:top w:val="single" w:sz="8" w:space="0" w:color="EC223B" w:themeColor="accent4"/>
        <w:bottom w:val="single" w:sz="8" w:space="0" w:color="EC223B" w:themeColor="accent4"/>
      </w:tblBorders>
    </w:tblPr>
    <w:tblStylePr w:type="firstRow">
      <w:rPr>
        <w:rFonts w:asciiTheme="majorHAnsi" w:eastAsiaTheme="majorEastAsia" w:hAnsiTheme="majorHAnsi" w:cstheme="majorBidi"/>
      </w:rPr>
      <w:tblPr/>
      <w:tcPr>
        <w:tcBorders>
          <w:top w:val="nil"/>
          <w:bottom w:val="single" w:sz="8" w:space="0" w:color="EC223B" w:themeColor="accent4"/>
        </w:tcBorders>
      </w:tcPr>
    </w:tblStylePr>
    <w:tblStylePr w:type="lastRow">
      <w:rPr>
        <w:b/>
        <w:bCs/>
        <w:color w:val="000000" w:themeColor="text2"/>
      </w:rPr>
      <w:tblPr/>
      <w:tcPr>
        <w:tcBorders>
          <w:top w:val="single" w:sz="8" w:space="0" w:color="EC223B" w:themeColor="accent4"/>
          <w:bottom w:val="single" w:sz="8" w:space="0" w:color="EC223B" w:themeColor="accent4"/>
        </w:tcBorders>
      </w:tcPr>
    </w:tblStylePr>
    <w:tblStylePr w:type="firstCol">
      <w:rPr>
        <w:b/>
        <w:bCs/>
      </w:rPr>
    </w:tblStylePr>
    <w:tblStylePr w:type="lastCol">
      <w:rPr>
        <w:b/>
        <w:bCs/>
      </w:rPr>
      <w:tblPr/>
      <w:tcPr>
        <w:tcBorders>
          <w:top w:val="single" w:sz="8" w:space="0" w:color="EC223B" w:themeColor="accent4"/>
          <w:bottom w:val="single" w:sz="8" w:space="0" w:color="EC223B" w:themeColor="accent4"/>
        </w:tcBorders>
      </w:tcPr>
    </w:tblStylePr>
    <w:tblStylePr w:type="band1Vert">
      <w:tblPr/>
      <w:tcPr>
        <w:shd w:val="clear" w:color="auto" w:fill="FAC8CE" w:themeFill="accent4" w:themeFillTint="3F"/>
      </w:tcPr>
    </w:tblStylePr>
    <w:tblStylePr w:type="band1Horz">
      <w:tblPr/>
      <w:tcPr>
        <w:shd w:val="clear" w:color="auto" w:fill="FAC8CE" w:themeFill="accent4" w:themeFillTint="3F"/>
      </w:tcPr>
    </w:tblStylePr>
  </w:style>
  <w:style w:type="table" w:styleId="MediumList1-Accent5">
    <w:name w:val="Medium List 1 Accent 5"/>
    <w:basedOn w:val="TableNormal"/>
    <w:uiPriority w:val="65"/>
    <w:semiHidden/>
    <w:unhideWhenUsed/>
    <w:rsid w:val="002C4BD7"/>
    <w:rPr>
      <w:color w:val="000000" w:themeColor="text1"/>
    </w:rPr>
    <w:tblPr>
      <w:tblStyleRowBandSize w:val="1"/>
      <w:tblStyleColBandSize w:val="1"/>
      <w:tblBorders>
        <w:top w:val="single" w:sz="8" w:space="0" w:color="D41E44" w:themeColor="accent5"/>
        <w:bottom w:val="single" w:sz="8" w:space="0" w:color="D41E44" w:themeColor="accent5"/>
      </w:tblBorders>
    </w:tblPr>
    <w:tblStylePr w:type="firstRow">
      <w:rPr>
        <w:rFonts w:asciiTheme="majorHAnsi" w:eastAsiaTheme="majorEastAsia" w:hAnsiTheme="majorHAnsi" w:cstheme="majorBidi"/>
      </w:rPr>
      <w:tblPr/>
      <w:tcPr>
        <w:tcBorders>
          <w:top w:val="nil"/>
          <w:bottom w:val="single" w:sz="8" w:space="0" w:color="D41E44" w:themeColor="accent5"/>
        </w:tcBorders>
      </w:tcPr>
    </w:tblStylePr>
    <w:tblStylePr w:type="lastRow">
      <w:rPr>
        <w:b/>
        <w:bCs/>
        <w:color w:val="000000" w:themeColor="text2"/>
      </w:rPr>
      <w:tblPr/>
      <w:tcPr>
        <w:tcBorders>
          <w:top w:val="single" w:sz="8" w:space="0" w:color="D41E44" w:themeColor="accent5"/>
          <w:bottom w:val="single" w:sz="8" w:space="0" w:color="D41E44" w:themeColor="accent5"/>
        </w:tcBorders>
      </w:tcPr>
    </w:tblStylePr>
    <w:tblStylePr w:type="firstCol">
      <w:rPr>
        <w:b/>
        <w:bCs/>
      </w:rPr>
    </w:tblStylePr>
    <w:tblStylePr w:type="lastCol">
      <w:rPr>
        <w:b/>
        <w:bCs/>
      </w:rPr>
      <w:tblPr/>
      <w:tcPr>
        <w:tcBorders>
          <w:top w:val="single" w:sz="8" w:space="0" w:color="D41E44" w:themeColor="accent5"/>
          <w:bottom w:val="single" w:sz="8" w:space="0" w:color="D41E44" w:themeColor="accent5"/>
        </w:tcBorders>
      </w:tcPr>
    </w:tblStylePr>
    <w:tblStylePr w:type="band1Vert">
      <w:tblPr/>
      <w:tcPr>
        <w:shd w:val="clear" w:color="auto" w:fill="F6C4CF" w:themeFill="accent5" w:themeFillTint="3F"/>
      </w:tcPr>
    </w:tblStylePr>
    <w:tblStylePr w:type="band1Horz">
      <w:tblPr/>
      <w:tcPr>
        <w:shd w:val="clear" w:color="auto" w:fill="F6C4CF" w:themeFill="accent5" w:themeFillTint="3F"/>
      </w:tcPr>
    </w:tblStylePr>
  </w:style>
  <w:style w:type="table" w:styleId="MediumList1-Accent6">
    <w:name w:val="Medium List 1 Accent 6"/>
    <w:basedOn w:val="TableNormal"/>
    <w:uiPriority w:val="65"/>
    <w:semiHidden/>
    <w:unhideWhenUsed/>
    <w:rsid w:val="002C4BD7"/>
    <w:rPr>
      <w:color w:val="000000" w:themeColor="text1"/>
    </w:rPr>
    <w:tblPr>
      <w:tblStyleRowBandSize w:val="1"/>
      <w:tblStyleColBandSize w:val="1"/>
      <w:tblBorders>
        <w:top w:val="single" w:sz="8" w:space="0" w:color="F8A120" w:themeColor="accent6"/>
        <w:bottom w:val="single" w:sz="8" w:space="0" w:color="F8A120" w:themeColor="accent6"/>
      </w:tblBorders>
    </w:tblPr>
    <w:tblStylePr w:type="firstRow">
      <w:rPr>
        <w:rFonts w:asciiTheme="majorHAnsi" w:eastAsiaTheme="majorEastAsia" w:hAnsiTheme="majorHAnsi" w:cstheme="majorBidi"/>
      </w:rPr>
      <w:tblPr/>
      <w:tcPr>
        <w:tcBorders>
          <w:top w:val="nil"/>
          <w:bottom w:val="single" w:sz="8" w:space="0" w:color="F8A120" w:themeColor="accent6"/>
        </w:tcBorders>
      </w:tcPr>
    </w:tblStylePr>
    <w:tblStylePr w:type="lastRow">
      <w:rPr>
        <w:b/>
        <w:bCs/>
        <w:color w:val="000000" w:themeColor="text2"/>
      </w:rPr>
      <w:tblPr/>
      <w:tcPr>
        <w:tcBorders>
          <w:top w:val="single" w:sz="8" w:space="0" w:color="F8A120" w:themeColor="accent6"/>
          <w:bottom w:val="single" w:sz="8" w:space="0" w:color="F8A120" w:themeColor="accent6"/>
        </w:tcBorders>
      </w:tcPr>
    </w:tblStylePr>
    <w:tblStylePr w:type="firstCol">
      <w:rPr>
        <w:b/>
        <w:bCs/>
      </w:rPr>
    </w:tblStylePr>
    <w:tblStylePr w:type="lastCol">
      <w:rPr>
        <w:b/>
        <w:bCs/>
      </w:rPr>
      <w:tblPr/>
      <w:tcPr>
        <w:tcBorders>
          <w:top w:val="single" w:sz="8" w:space="0" w:color="F8A120" w:themeColor="accent6"/>
          <w:bottom w:val="single" w:sz="8" w:space="0" w:color="F8A120" w:themeColor="accent6"/>
        </w:tcBorders>
      </w:tcPr>
    </w:tblStylePr>
    <w:tblStylePr w:type="band1Vert">
      <w:tblPr/>
      <w:tcPr>
        <w:shd w:val="clear" w:color="auto" w:fill="FDE7C7" w:themeFill="accent6" w:themeFillTint="3F"/>
      </w:tcPr>
    </w:tblStylePr>
    <w:tblStylePr w:type="band1Horz">
      <w:tblPr/>
      <w:tcPr>
        <w:shd w:val="clear" w:color="auto" w:fill="FDE7C7" w:themeFill="accent6" w:themeFillTint="3F"/>
      </w:tcPr>
    </w:tblStylePr>
  </w:style>
  <w:style w:type="table" w:styleId="MediumList2">
    <w:name w:val="Medium List 2"/>
    <w:basedOn w:val="TableNormal"/>
    <w:uiPriority w:val="66"/>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0DABB6" w:themeColor="accent1"/>
        <w:left w:val="single" w:sz="8" w:space="0" w:color="0DABB6" w:themeColor="accent1"/>
        <w:bottom w:val="single" w:sz="8" w:space="0" w:color="0DABB6" w:themeColor="accent1"/>
        <w:right w:val="single" w:sz="8" w:space="0" w:color="0DABB6" w:themeColor="accent1"/>
      </w:tblBorders>
    </w:tblPr>
    <w:tblStylePr w:type="firstRow">
      <w:rPr>
        <w:sz w:val="24"/>
        <w:szCs w:val="24"/>
      </w:rPr>
      <w:tblPr/>
      <w:tcPr>
        <w:tcBorders>
          <w:top w:val="nil"/>
          <w:left w:val="nil"/>
          <w:bottom w:val="single" w:sz="24" w:space="0" w:color="0DABB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DABB6" w:themeColor="accent1"/>
          <w:insideH w:val="nil"/>
          <w:insideV w:val="nil"/>
        </w:tcBorders>
        <w:shd w:val="clear" w:color="auto" w:fill="FFFFFF" w:themeFill="background1"/>
      </w:tcPr>
    </w:tblStylePr>
    <w:tblStylePr w:type="lastCol">
      <w:tblPr/>
      <w:tcPr>
        <w:tcBorders>
          <w:top w:val="nil"/>
          <w:left w:val="single" w:sz="8" w:space="0" w:color="0DABB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F5F9" w:themeFill="accent1" w:themeFillTint="3F"/>
      </w:tcPr>
    </w:tblStylePr>
    <w:tblStylePr w:type="band1Horz">
      <w:tblPr/>
      <w:tcPr>
        <w:tcBorders>
          <w:top w:val="nil"/>
          <w:bottom w:val="nil"/>
          <w:insideH w:val="nil"/>
          <w:insideV w:val="nil"/>
        </w:tcBorders>
        <w:shd w:val="clear" w:color="auto" w:fill="B6F5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8FC640" w:themeColor="accent2"/>
        <w:left w:val="single" w:sz="8" w:space="0" w:color="8FC640" w:themeColor="accent2"/>
        <w:bottom w:val="single" w:sz="8" w:space="0" w:color="8FC640" w:themeColor="accent2"/>
        <w:right w:val="single" w:sz="8" w:space="0" w:color="8FC640" w:themeColor="accent2"/>
      </w:tblBorders>
    </w:tblPr>
    <w:tblStylePr w:type="firstRow">
      <w:rPr>
        <w:sz w:val="24"/>
        <w:szCs w:val="24"/>
      </w:rPr>
      <w:tblPr/>
      <w:tcPr>
        <w:tcBorders>
          <w:top w:val="nil"/>
          <w:left w:val="nil"/>
          <w:bottom w:val="single" w:sz="24" w:space="0" w:color="8FC64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FC640" w:themeColor="accent2"/>
          <w:insideH w:val="nil"/>
          <w:insideV w:val="nil"/>
        </w:tcBorders>
        <w:shd w:val="clear" w:color="auto" w:fill="FFFFFF" w:themeFill="background1"/>
      </w:tcPr>
    </w:tblStylePr>
    <w:tblStylePr w:type="lastCol">
      <w:tblPr/>
      <w:tcPr>
        <w:tcBorders>
          <w:top w:val="nil"/>
          <w:left w:val="single" w:sz="8" w:space="0" w:color="8FC64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F1CF" w:themeFill="accent2" w:themeFillTint="3F"/>
      </w:tcPr>
    </w:tblStylePr>
    <w:tblStylePr w:type="band1Horz">
      <w:tblPr/>
      <w:tcPr>
        <w:tcBorders>
          <w:top w:val="nil"/>
          <w:bottom w:val="nil"/>
          <w:insideH w:val="nil"/>
          <w:insideV w:val="nil"/>
        </w:tcBorders>
        <w:shd w:val="clear" w:color="auto" w:fill="E3F1C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F47527" w:themeColor="accent3"/>
        <w:left w:val="single" w:sz="8" w:space="0" w:color="F47527" w:themeColor="accent3"/>
        <w:bottom w:val="single" w:sz="8" w:space="0" w:color="F47527" w:themeColor="accent3"/>
        <w:right w:val="single" w:sz="8" w:space="0" w:color="F47527" w:themeColor="accent3"/>
      </w:tblBorders>
    </w:tblPr>
    <w:tblStylePr w:type="firstRow">
      <w:rPr>
        <w:sz w:val="24"/>
        <w:szCs w:val="24"/>
      </w:rPr>
      <w:tblPr/>
      <w:tcPr>
        <w:tcBorders>
          <w:top w:val="nil"/>
          <w:left w:val="nil"/>
          <w:bottom w:val="single" w:sz="24" w:space="0" w:color="F47527"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7527" w:themeColor="accent3"/>
          <w:insideH w:val="nil"/>
          <w:insideV w:val="nil"/>
        </w:tcBorders>
        <w:shd w:val="clear" w:color="auto" w:fill="FFFFFF" w:themeFill="background1"/>
      </w:tcPr>
    </w:tblStylePr>
    <w:tblStylePr w:type="lastCol">
      <w:tblPr/>
      <w:tcPr>
        <w:tcBorders>
          <w:top w:val="nil"/>
          <w:left w:val="single" w:sz="8" w:space="0" w:color="F47527"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CC9" w:themeFill="accent3" w:themeFillTint="3F"/>
      </w:tcPr>
    </w:tblStylePr>
    <w:tblStylePr w:type="band1Horz">
      <w:tblPr/>
      <w:tcPr>
        <w:tcBorders>
          <w:top w:val="nil"/>
          <w:bottom w:val="nil"/>
          <w:insideH w:val="nil"/>
          <w:insideV w:val="nil"/>
        </w:tcBorders>
        <w:shd w:val="clear" w:color="auto" w:fill="FCDC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EC223B" w:themeColor="accent4"/>
        <w:left w:val="single" w:sz="8" w:space="0" w:color="EC223B" w:themeColor="accent4"/>
        <w:bottom w:val="single" w:sz="8" w:space="0" w:color="EC223B" w:themeColor="accent4"/>
        <w:right w:val="single" w:sz="8" w:space="0" w:color="EC223B" w:themeColor="accent4"/>
      </w:tblBorders>
    </w:tblPr>
    <w:tblStylePr w:type="firstRow">
      <w:rPr>
        <w:sz w:val="24"/>
        <w:szCs w:val="24"/>
      </w:rPr>
      <w:tblPr/>
      <w:tcPr>
        <w:tcBorders>
          <w:top w:val="nil"/>
          <w:left w:val="nil"/>
          <w:bottom w:val="single" w:sz="24" w:space="0" w:color="EC223B"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C223B" w:themeColor="accent4"/>
          <w:insideH w:val="nil"/>
          <w:insideV w:val="nil"/>
        </w:tcBorders>
        <w:shd w:val="clear" w:color="auto" w:fill="FFFFFF" w:themeFill="background1"/>
      </w:tcPr>
    </w:tblStylePr>
    <w:tblStylePr w:type="lastCol">
      <w:tblPr/>
      <w:tcPr>
        <w:tcBorders>
          <w:top w:val="nil"/>
          <w:left w:val="single" w:sz="8" w:space="0" w:color="EC223B"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C8CE" w:themeFill="accent4" w:themeFillTint="3F"/>
      </w:tcPr>
    </w:tblStylePr>
    <w:tblStylePr w:type="band1Horz">
      <w:tblPr/>
      <w:tcPr>
        <w:tcBorders>
          <w:top w:val="nil"/>
          <w:bottom w:val="nil"/>
          <w:insideH w:val="nil"/>
          <w:insideV w:val="nil"/>
        </w:tcBorders>
        <w:shd w:val="clear" w:color="auto" w:fill="FAC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D41E44" w:themeColor="accent5"/>
        <w:left w:val="single" w:sz="8" w:space="0" w:color="D41E44" w:themeColor="accent5"/>
        <w:bottom w:val="single" w:sz="8" w:space="0" w:color="D41E44" w:themeColor="accent5"/>
        <w:right w:val="single" w:sz="8" w:space="0" w:color="D41E44" w:themeColor="accent5"/>
      </w:tblBorders>
    </w:tblPr>
    <w:tblStylePr w:type="firstRow">
      <w:rPr>
        <w:sz w:val="24"/>
        <w:szCs w:val="24"/>
      </w:rPr>
      <w:tblPr/>
      <w:tcPr>
        <w:tcBorders>
          <w:top w:val="nil"/>
          <w:left w:val="nil"/>
          <w:bottom w:val="single" w:sz="24" w:space="0" w:color="D41E4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41E44" w:themeColor="accent5"/>
          <w:insideH w:val="nil"/>
          <w:insideV w:val="nil"/>
        </w:tcBorders>
        <w:shd w:val="clear" w:color="auto" w:fill="FFFFFF" w:themeFill="background1"/>
      </w:tcPr>
    </w:tblStylePr>
    <w:tblStylePr w:type="lastCol">
      <w:tblPr/>
      <w:tcPr>
        <w:tcBorders>
          <w:top w:val="nil"/>
          <w:left w:val="single" w:sz="8" w:space="0" w:color="D41E4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4CF" w:themeFill="accent5" w:themeFillTint="3F"/>
      </w:tcPr>
    </w:tblStylePr>
    <w:tblStylePr w:type="band1Horz">
      <w:tblPr/>
      <w:tcPr>
        <w:tcBorders>
          <w:top w:val="nil"/>
          <w:bottom w:val="nil"/>
          <w:insideH w:val="nil"/>
          <w:insideV w:val="nil"/>
        </w:tcBorders>
        <w:shd w:val="clear" w:color="auto" w:fill="F6C4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C4BD7"/>
    <w:rPr>
      <w:rFonts w:asciiTheme="majorHAnsi" w:eastAsiaTheme="majorEastAsia" w:hAnsiTheme="majorHAnsi" w:cstheme="majorBidi"/>
      <w:color w:val="000000" w:themeColor="text1"/>
    </w:rPr>
    <w:tblPr>
      <w:tblStyleRowBandSize w:val="1"/>
      <w:tblStyleColBandSize w:val="1"/>
      <w:tblBorders>
        <w:top w:val="single" w:sz="8" w:space="0" w:color="F8A120" w:themeColor="accent6"/>
        <w:left w:val="single" w:sz="8" w:space="0" w:color="F8A120" w:themeColor="accent6"/>
        <w:bottom w:val="single" w:sz="8" w:space="0" w:color="F8A120" w:themeColor="accent6"/>
        <w:right w:val="single" w:sz="8" w:space="0" w:color="F8A120" w:themeColor="accent6"/>
      </w:tblBorders>
    </w:tblPr>
    <w:tblStylePr w:type="firstRow">
      <w:rPr>
        <w:sz w:val="24"/>
        <w:szCs w:val="24"/>
      </w:rPr>
      <w:tblPr/>
      <w:tcPr>
        <w:tcBorders>
          <w:top w:val="nil"/>
          <w:left w:val="nil"/>
          <w:bottom w:val="single" w:sz="24" w:space="0" w:color="F8A12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120" w:themeColor="accent6"/>
          <w:insideH w:val="nil"/>
          <w:insideV w:val="nil"/>
        </w:tcBorders>
        <w:shd w:val="clear" w:color="auto" w:fill="FFFFFF" w:themeFill="background1"/>
      </w:tcPr>
    </w:tblStylePr>
    <w:tblStylePr w:type="lastCol">
      <w:tblPr/>
      <w:tcPr>
        <w:tcBorders>
          <w:top w:val="nil"/>
          <w:left w:val="single" w:sz="8" w:space="0" w:color="F8A12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7C7" w:themeFill="accent6" w:themeFillTint="3F"/>
      </w:tcPr>
    </w:tblStylePr>
    <w:tblStylePr w:type="band1Horz">
      <w:tblPr/>
      <w:tcPr>
        <w:tcBorders>
          <w:top w:val="nil"/>
          <w:bottom w:val="nil"/>
          <w:insideH w:val="nil"/>
          <w:insideV w:val="nil"/>
        </w:tcBorders>
        <w:shd w:val="clear" w:color="auto" w:fill="FDE7C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C4BD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C4BD7"/>
    <w:tblPr>
      <w:tblStyleRowBandSize w:val="1"/>
      <w:tblStyleColBandSize w:val="1"/>
      <w:tblBorders>
        <w:top w:val="single" w:sz="8" w:space="0" w:color="22E1EF" w:themeColor="accent1" w:themeTint="BF"/>
        <w:left w:val="single" w:sz="8" w:space="0" w:color="22E1EF" w:themeColor="accent1" w:themeTint="BF"/>
        <w:bottom w:val="single" w:sz="8" w:space="0" w:color="22E1EF" w:themeColor="accent1" w:themeTint="BF"/>
        <w:right w:val="single" w:sz="8" w:space="0" w:color="22E1EF" w:themeColor="accent1" w:themeTint="BF"/>
        <w:insideH w:val="single" w:sz="8" w:space="0" w:color="22E1EF" w:themeColor="accent1" w:themeTint="BF"/>
      </w:tblBorders>
    </w:tblPr>
    <w:tblStylePr w:type="firstRow">
      <w:pPr>
        <w:spacing w:before="0" w:after="0" w:line="240" w:lineRule="auto"/>
      </w:pPr>
      <w:rPr>
        <w:b/>
        <w:bCs/>
        <w:color w:val="FFFFFF" w:themeColor="background1"/>
      </w:rPr>
      <w:tblPr/>
      <w:tcPr>
        <w:tcBorders>
          <w:top w:val="single" w:sz="8" w:space="0" w:color="22E1EF" w:themeColor="accent1" w:themeTint="BF"/>
          <w:left w:val="single" w:sz="8" w:space="0" w:color="22E1EF" w:themeColor="accent1" w:themeTint="BF"/>
          <w:bottom w:val="single" w:sz="8" w:space="0" w:color="22E1EF" w:themeColor="accent1" w:themeTint="BF"/>
          <w:right w:val="single" w:sz="8" w:space="0" w:color="22E1EF" w:themeColor="accent1" w:themeTint="BF"/>
          <w:insideH w:val="nil"/>
          <w:insideV w:val="nil"/>
        </w:tcBorders>
        <w:shd w:val="clear" w:color="auto" w:fill="0DABB6" w:themeFill="accent1"/>
      </w:tcPr>
    </w:tblStylePr>
    <w:tblStylePr w:type="lastRow">
      <w:pPr>
        <w:spacing w:before="0" w:after="0" w:line="240" w:lineRule="auto"/>
      </w:pPr>
      <w:rPr>
        <w:b/>
        <w:bCs/>
      </w:rPr>
      <w:tblPr/>
      <w:tcPr>
        <w:tcBorders>
          <w:top w:val="double" w:sz="6" w:space="0" w:color="22E1EF" w:themeColor="accent1" w:themeTint="BF"/>
          <w:left w:val="single" w:sz="8" w:space="0" w:color="22E1EF" w:themeColor="accent1" w:themeTint="BF"/>
          <w:bottom w:val="single" w:sz="8" w:space="0" w:color="22E1EF" w:themeColor="accent1" w:themeTint="BF"/>
          <w:right w:val="single" w:sz="8" w:space="0" w:color="22E1E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6F5F9" w:themeFill="accent1" w:themeFillTint="3F"/>
      </w:tcPr>
    </w:tblStylePr>
    <w:tblStylePr w:type="band1Horz">
      <w:tblPr/>
      <w:tcPr>
        <w:tcBorders>
          <w:insideH w:val="nil"/>
          <w:insideV w:val="nil"/>
        </w:tcBorders>
        <w:shd w:val="clear" w:color="auto" w:fill="B6F5F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C4BD7"/>
    <w:tblPr>
      <w:tblStyleRowBandSize w:val="1"/>
      <w:tblStyleColBandSize w:val="1"/>
      <w:tblBorders>
        <w:top w:val="single" w:sz="8" w:space="0" w:color="AAD46F" w:themeColor="accent2" w:themeTint="BF"/>
        <w:left w:val="single" w:sz="8" w:space="0" w:color="AAD46F" w:themeColor="accent2" w:themeTint="BF"/>
        <w:bottom w:val="single" w:sz="8" w:space="0" w:color="AAD46F" w:themeColor="accent2" w:themeTint="BF"/>
        <w:right w:val="single" w:sz="8" w:space="0" w:color="AAD46F" w:themeColor="accent2" w:themeTint="BF"/>
        <w:insideH w:val="single" w:sz="8" w:space="0" w:color="AAD46F" w:themeColor="accent2" w:themeTint="BF"/>
      </w:tblBorders>
    </w:tblPr>
    <w:tblStylePr w:type="firstRow">
      <w:pPr>
        <w:spacing w:before="0" w:after="0" w:line="240" w:lineRule="auto"/>
      </w:pPr>
      <w:rPr>
        <w:b/>
        <w:bCs/>
        <w:color w:val="FFFFFF" w:themeColor="background1"/>
      </w:rPr>
      <w:tblPr/>
      <w:tcPr>
        <w:tcBorders>
          <w:top w:val="single" w:sz="8" w:space="0" w:color="AAD46F" w:themeColor="accent2" w:themeTint="BF"/>
          <w:left w:val="single" w:sz="8" w:space="0" w:color="AAD46F" w:themeColor="accent2" w:themeTint="BF"/>
          <w:bottom w:val="single" w:sz="8" w:space="0" w:color="AAD46F" w:themeColor="accent2" w:themeTint="BF"/>
          <w:right w:val="single" w:sz="8" w:space="0" w:color="AAD46F" w:themeColor="accent2" w:themeTint="BF"/>
          <w:insideH w:val="nil"/>
          <w:insideV w:val="nil"/>
        </w:tcBorders>
        <w:shd w:val="clear" w:color="auto" w:fill="8FC640" w:themeFill="accent2"/>
      </w:tcPr>
    </w:tblStylePr>
    <w:tblStylePr w:type="lastRow">
      <w:pPr>
        <w:spacing w:before="0" w:after="0" w:line="240" w:lineRule="auto"/>
      </w:pPr>
      <w:rPr>
        <w:b/>
        <w:bCs/>
      </w:rPr>
      <w:tblPr/>
      <w:tcPr>
        <w:tcBorders>
          <w:top w:val="double" w:sz="6" w:space="0" w:color="AAD46F" w:themeColor="accent2" w:themeTint="BF"/>
          <w:left w:val="single" w:sz="8" w:space="0" w:color="AAD46F" w:themeColor="accent2" w:themeTint="BF"/>
          <w:bottom w:val="single" w:sz="8" w:space="0" w:color="AAD46F" w:themeColor="accent2" w:themeTint="BF"/>
          <w:right w:val="single" w:sz="8" w:space="0" w:color="AAD46F" w:themeColor="accent2" w:themeTint="BF"/>
          <w:insideH w:val="nil"/>
          <w:insideV w:val="nil"/>
        </w:tcBorders>
      </w:tcPr>
    </w:tblStylePr>
    <w:tblStylePr w:type="firstCol">
      <w:rPr>
        <w:b/>
        <w:bCs/>
      </w:rPr>
    </w:tblStylePr>
    <w:tblStylePr w:type="lastCol">
      <w:rPr>
        <w:b/>
        <w:bCs/>
      </w:rPr>
    </w:tblStylePr>
    <w:tblStylePr w:type="band1Vert">
      <w:tblPr/>
      <w:tcPr>
        <w:shd w:val="clear" w:color="auto" w:fill="E3F1CF" w:themeFill="accent2" w:themeFillTint="3F"/>
      </w:tcPr>
    </w:tblStylePr>
    <w:tblStylePr w:type="band1Horz">
      <w:tblPr/>
      <w:tcPr>
        <w:tcBorders>
          <w:insideH w:val="nil"/>
          <w:insideV w:val="nil"/>
        </w:tcBorders>
        <w:shd w:val="clear" w:color="auto" w:fill="E3F1C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C4BD7"/>
    <w:tblPr>
      <w:tblStyleRowBandSize w:val="1"/>
      <w:tblStyleColBandSize w:val="1"/>
      <w:tblBorders>
        <w:top w:val="single" w:sz="8" w:space="0" w:color="F6975C" w:themeColor="accent3" w:themeTint="BF"/>
        <w:left w:val="single" w:sz="8" w:space="0" w:color="F6975C" w:themeColor="accent3" w:themeTint="BF"/>
        <w:bottom w:val="single" w:sz="8" w:space="0" w:color="F6975C" w:themeColor="accent3" w:themeTint="BF"/>
        <w:right w:val="single" w:sz="8" w:space="0" w:color="F6975C" w:themeColor="accent3" w:themeTint="BF"/>
        <w:insideH w:val="single" w:sz="8" w:space="0" w:color="F6975C" w:themeColor="accent3" w:themeTint="BF"/>
      </w:tblBorders>
    </w:tblPr>
    <w:tblStylePr w:type="firstRow">
      <w:pPr>
        <w:spacing w:before="0" w:after="0" w:line="240" w:lineRule="auto"/>
      </w:pPr>
      <w:rPr>
        <w:b/>
        <w:bCs/>
        <w:color w:val="FFFFFF" w:themeColor="background1"/>
      </w:rPr>
      <w:tblPr/>
      <w:tcPr>
        <w:tcBorders>
          <w:top w:val="single" w:sz="8" w:space="0" w:color="F6975C" w:themeColor="accent3" w:themeTint="BF"/>
          <w:left w:val="single" w:sz="8" w:space="0" w:color="F6975C" w:themeColor="accent3" w:themeTint="BF"/>
          <w:bottom w:val="single" w:sz="8" w:space="0" w:color="F6975C" w:themeColor="accent3" w:themeTint="BF"/>
          <w:right w:val="single" w:sz="8" w:space="0" w:color="F6975C" w:themeColor="accent3" w:themeTint="BF"/>
          <w:insideH w:val="nil"/>
          <w:insideV w:val="nil"/>
        </w:tcBorders>
        <w:shd w:val="clear" w:color="auto" w:fill="F47527" w:themeFill="accent3"/>
      </w:tcPr>
    </w:tblStylePr>
    <w:tblStylePr w:type="lastRow">
      <w:pPr>
        <w:spacing w:before="0" w:after="0" w:line="240" w:lineRule="auto"/>
      </w:pPr>
      <w:rPr>
        <w:b/>
        <w:bCs/>
      </w:rPr>
      <w:tblPr/>
      <w:tcPr>
        <w:tcBorders>
          <w:top w:val="double" w:sz="6" w:space="0" w:color="F6975C" w:themeColor="accent3" w:themeTint="BF"/>
          <w:left w:val="single" w:sz="8" w:space="0" w:color="F6975C" w:themeColor="accent3" w:themeTint="BF"/>
          <w:bottom w:val="single" w:sz="8" w:space="0" w:color="F6975C" w:themeColor="accent3" w:themeTint="BF"/>
          <w:right w:val="single" w:sz="8" w:space="0" w:color="F6975C" w:themeColor="accent3" w:themeTint="BF"/>
          <w:insideH w:val="nil"/>
          <w:insideV w:val="nil"/>
        </w:tcBorders>
      </w:tcPr>
    </w:tblStylePr>
    <w:tblStylePr w:type="firstCol">
      <w:rPr>
        <w:b/>
        <w:bCs/>
      </w:rPr>
    </w:tblStylePr>
    <w:tblStylePr w:type="lastCol">
      <w:rPr>
        <w:b/>
        <w:bCs/>
      </w:rPr>
    </w:tblStylePr>
    <w:tblStylePr w:type="band1Vert">
      <w:tblPr/>
      <w:tcPr>
        <w:shd w:val="clear" w:color="auto" w:fill="FCDCC9" w:themeFill="accent3" w:themeFillTint="3F"/>
      </w:tcPr>
    </w:tblStylePr>
    <w:tblStylePr w:type="band1Horz">
      <w:tblPr/>
      <w:tcPr>
        <w:tcBorders>
          <w:insideH w:val="nil"/>
          <w:insideV w:val="nil"/>
        </w:tcBorders>
        <w:shd w:val="clear" w:color="auto" w:fill="FCDC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C4BD7"/>
    <w:tblPr>
      <w:tblStyleRowBandSize w:val="1"/>
      <w:tblStyleColBandSize w:val="1"/>
      <w:tblBorders>
        <w:top w:val="single" w:sz="8" w:space="0" w:color="F0596B" w:themeColor="accent4" w:themeTint="BF"/>
        <w:left w:val="single" w:sz="8" w:space="0" w:color="F0596B" w:themeColor="accent4" w:themeTint="BF"/>
        <w:bottom w:val="single" w:sz="8" w:space="0" w:color="F0596B" w:themeColor="accent4" w:themeTint="BF"/>
        <w:right w:val="single" w:sz="8" w:space="0" w:color="F0596B" w:themeColor="accent4" w:themeTint="BF"/>
        <w:insideH w:val="single" w:sz="8" w:space="0" w:color="F0596B" w:themeColor="accent4" w:themeTint="BF"/>
      </w:tblBorders>
    </w:tblPr>
    <w:tblStylePr w:type="firstRow">
      <w:pPr>
        <w:spacing w:before="0" w:after="0" w:line="240" w:lineRule="auto"/>
      </w:pPr>
      <w:rPr>
        <w:b/>
        <w:bCs/>
        <w:color w:val="FFFFFF" w:themeColor="background1"/>
      </w:rPr>
      <w:tblPr/>
      <w:tcPr>
        <w:tcBorders>
          <w:top w:val="single" w:sz="8" w:space="0" w:color="F0596B" w:themeColor="accent4" w:themeTint="BF"/>
          <w:left w:val="single" w:sz="8" w:space="0" w:color="F0596B" w:themeColor="accent4" w:themeTint="BF"/>
          <w:bottom w:val="single" w:sz="8" w:space="0" w:color="F0596B" w:themeColor="accent4" w:themeTint="BF"/>
          <w:right w:val="single" w:sz="8" w:space="0" w:color="F0596B" w:themeColor="accent4" w:themeTint="BF"/>
          <w:insideH w:val="nil"/>
          <w:insideV w:val="nil"/>
        </w:tcBorders>
        <w:shd w:val="clear" w:color="auto" w:fill="EC223B" w:themeFill="accent4"/>
      </w:tcPr>
    </w:tblStylePr>
    <w:tblStylePr w:type="lastRow">
      <w:pPr>
        <w:spacing w:before="0" w:after="0" w:line="240" w:lineRule="auto"/>
      </w:pPr>
      <w:rPr>
        <w:b/>
        <w:bCs/>
      </w:rPr>
      <w:tblPr/>
      <w:tcPr>
        <w:tcBorders>
          <w:top w:val="double" w:sz="6" w:space="0" w:color="F0596B" w:themeColor="accent4" w:themeTint="BF"/>
          <w:left w:val="single" w:sz="8" w:space="0" w:color="F0596B" w:themeColor="accent4" w:themeTint="BF"/>
          <w:bottom w:val="single" w:sz="8" w:space="0" w:color="F0596B" w:themeColor="accent4" w:themeTint="BF"/>
          <w:right w:val="single" w:sz="8" w:space="0" w:color="F059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C8CE" w:themeFill="accent4" w:themeFillTint="3F"/>
      </w:tcPr>
    </w:tblStylePr>
    <w:tblStylePr w:type="band1Horz">
      <w:tblPr/>
      <w:tcPr>
        <w:tcBorders>
          <w:insideH w:val="nil"/>
          <w:insideV w:val="nil"/>
        </w:tcBorders>
        <w:shd w:val="clear" w:color="auto" w:fill="FAC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C4BD7"/>
    <w:tblPr>
      <w:tblStyleRowBandSize w:val="1"/>
      <w:tblStyleColBandSize w:val="1"/>
      <w:tblBorders>
        <w:top w:val="single" w:sz="8" w:space="0" w:color="E64E6E" w:themeColor="accent5" w:themeTint="BF"/>
        <w:left w:val="single" w:sz="8" w:space="0" w:color="E64E6E" w:themeColor="accent5" w:themeTint="BF"/>
        <w:bottom w:val="single" w:sz="8" w:space="0" w:color="E64E6E" w:themeColor="accent5" w:themeTint="BF"/>
        <w:right w:val="single" w:sz="8" w:space="0" w:color="E64E6E" w:themeColor="accent5" w:themeTint="BF"/>
        <w:insideH w:val="single" w:sz="8" w:space="0" w:color="E64E6E" w:themeColor="accent5" w:themeTint="BF"/>
      </w:tblBorders>
    </w:tblPr>
    <w:tblStylePr w:type="firstRow">
      <w:pPr>
        <w:spacing w:before="0" w:after="0" w:line="240" w:lineRule="auto"/>
      </w:pPr>
      <w:rPr>
        <w:b/>
        <w:bCs/>
        <w:color w:val="FFFFFF" w:themeColor="background1"/>
      </w:rPr>
      <w:tblPr/>
      <w:tcPr>
        <w:tcBorders>
          <w:top w:val="single" w:sz="8" w:space="0" w:color="E64E6E" w:themeColor="accent5" w:themeTint="BF"/>
          <w:left w:val="single" w:sz="8" w:space="0" w:color="E64E6E" w:themeColor="accent5" w:themeTint="BF"/>
          <w:bottom w:val="single" w:sz="8" w:space="0" w:color="E64E6E" w:themeColor="accent5" w:themeTint="BF"/>
          <w:right w:val="single" w:sz="8" w:space="0" w:color="E64E6E" w:themeColor="accent5" w:themeTint="BF"/>
          <w:insideH w:val="nil"/>
          <w:insideV w:val="nil"/>
        </w:tcBorders>
        <w:shd w:val="clear" w:color="auto" w:fill="D41E44" w:themeFill="accent5"/>
      </w:tcPr>
    </w:tblStylePr>
    <w:tblStylePr w:type="lastRow">
      <w:pPr>
        <w:spacing w:before="0" w:after="0" w:line="240" w:lineRule="auto"/>
      </w:pPr>
      <w:rPr>
        <w:b/>
        <w:bCs/>
      </w:rPr>
      <w:tblPr/>
      <w:tcPr>
        <w:tcBorders>
          <w:top w:val="double" w:sz="6" w:space="0" w:color="E64E6E" w:themeColor="accent5" w:themeTint="BF"/>
          <w:left w:val="single" w:sz="8" w:space="0" w:color="E64E6E" w:themeColor="accent5" w:themeTint="BF"/>
          <w:bottom w:val="single" w:sz="8" w:space="0" w:color="E64E6E" w:themeColor="accent5" w:themeTint="BF"/>
          <w:right w:val="single" w:sz="8" w:space="0" w:color="E64E6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6C4CF" w:themeFill="accent5" w:themeFillTint="3F"/>
      </w:tcPr>
    </w:tblStylePr>
    <w:tblStylePr w:type="band1Horz">
      <w:tblPr/>
      <w:tcPr>
        <w:tcBorders>
          <w:insideH w:val="nil"/>
          <w:insideV w:val="nil"/>
        </w:tcBorders>
        <w:shd w:val="clear" w:color="auto" w:fill="F6C4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C4BD7"/>
    <w:tblPr>
      <w:tblStyleRowBandSize w:val="1"/>
      <w:tblStyleColBandSize w:val="1"/>
      <w:tblBorders>
        <w:top w:val="single" w:sz="8" w:space="0" w:color="F9B857" w:themeColor="accent6" w:themeTint="BF"/>
        <w:left w:val="single" w:sz="8" w:space="0" w:color="F9B857" w:themeColor="accent6" w:themeTint="BF"/>
        <w:bottom w:val="single" w:sz="8" w:space="0" w:color="F9B857" w:themeColor="accent6" w:themeTint="BF"/>
        <w:right w:val="single" w:sz="8" w:space="0" w:color="F9B857" w:themeColor="accent6" w:themeTint="BF"/>
        <w:insideH w:val="single" w:sz="8" w:space="0" w:color="F9B857" w:themeColor="accent6" w:themeTint="BF"/>
      </w:tblBorders>
    </w:tblPr>
    <w:tblStylePr w:type="firstRow">
      <w:pPr>
        <w:spacing w:before="0" w:after="0" w:line="240" w:lineRule="auto"/>
      </w:pPr>
      <w:rPr>
        <w:b/>
        <w:bCs/>
        <w:color w:val="FFFFFF" w:themeColor="background1"/>
      </w:rPr>
      <w:tblPr/>
      <w:tcPr>
        <w:tcBorders>
          <w:top w:val="single" w:sz="8" w:space="0" w:color="F9B857" w:themeColor="accent6" w:themeTint="BF"/>
          <w:left w:val="single" w:sz="8" w:space="0" w:color="F9B857" w:themeColor="accent6" w:themeTint="BF"/>
          <w:bottom w:val="single" w:sz="8" w:space="0" w:color="F9B857" w:themeColor="accent6" w:themeTint="BF"/>
          <w:right w:val="single" w:sz="8" w:space="0" w:color="F9B857" w:themeColor="accent6" w:themeTint="BF"/>
          <w:insideH w:val="nil"/>
          <w:insideV w:val="nil"/>
        </w:tcBorders>
        <w:shd w:val="clear" w:color="auto" w:fill="F8A120" w:themeFill="accent6"/>
      </w:tcPr>
    </w:tblStylePr>
    <w:tblStylePr w:type="lastRow">
      <w:pPr>
        <w:spacing w:before="0" w:after="0" w:line="240" w:lineRule="auto"/>
      </w:pPr>
      <w:rPr>
        <w:b/>
        <w:bCs/>
      </w:rPr>
      <w:tblPr/>
      <w:tcPr>
        <w:tcBorders>
          <w:top w:val="double" w:sz="6" w:space="0" w:color="F9B857" w:themeColor="accent6" w:themeTint="BF"/>
          <w:left w:val="single" w:sz="8" w:space="0" w:color="F9B857" w:themeColor="accent6" w:themeTint="BF"/>
          <w:bottom w:val="single" w:sz="8" w:space="0" w:color="F9B857" w:themeColor="accent6" w:themeTint="BF"/>
          <w:right w:val="single" w:sz="8" w:space="0" w:color="F9B857"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7C7" w:themeFill="accent6" w:themeFillTint="3F"/>
      </w:tcPr>
    </w:tblStylePr>
    <w:tblStylePr w:type="band1Horz">
      <w:tblPr/>
      <w:tcPr>
        <w:tcBorders>
          <w:insideH w:val="nil"/>
          <w:insideV w:val="nil"/>
        </w:tcBorders>
        <w:shd w:val="clear" w:color="auto" w:fill="FDE7C7"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C4BD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C4BD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DABB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DABB6" w:themeFill="accent1"/>
      </w:tcPr>
    </w:tblStylePr>
    <w:tblStylePr w:type="lastCol">
      <w:rPr>
        <w:b/>
        <w:bCs/>
        <w:color w:val="FFFFFF" w:themeColor="background1"/>
      </w:rPr>
      <w:tblPr/>
      <w:tcPr>
        <w:tcBorders>
          <w:left w:val="nil"/>
          <w:right w:val="nil"/>
          <w:insideH w:val="nil"/>
          <w:insideV w:val="nil"/>
        </w:tcBorders>
        <w:shd w:val="clear" w:color="auto" w:fill="0DABB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C4BD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FC64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FC640" w:themeFill="accent2"/>
      </w:tcPr>
    </w:tblStylePr>
    <w:tblStylePr w:type="lastCol">
      <w:rPr>
        <w:b/>
        <w:bCs/>
        <w:color w:val="FFFFFF" w:themeColor="background1"/>
      </w:rPr>
      <w:tblPr/>
      <w:tcPr>
        <w:tcBorders>
          <w:left w:val="nil"/>
          <w:right w:val="nil"/>
          <w:insideH w:val="nil"/>
          <w:insideV w:val="nil"/>
        </w:tcBorders>
        <w:shd w:val="clear" w:color="auto" w:fill="8FC64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C4BD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47527"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47527" w:themeFill="accent3"/>
      </w:tcPr>
    </w:tblStylePr>
    <w:tblStylePr w:type="lastCol">
      <w:rPr>
        <w:b/>
        <w:bCs/>
        <w:color w:val="FFFFFF" w:themeColor="background1"/>
      </w:rPr>
      <w:tblPr/>
      <w:tcPr>
        <w:tcBorders>
          <w:left w:val="nil"/>
          <w:right w:val="nil"/>
          <w:insideH w:val="nil"/>
          <w:insideV w:val="nil"/>
        </w:tcBorders>
        <w:shd w:val="clear" w:color="auto" w:fill="F47527"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C4BD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C223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C223B" w:themeFill="accent4"/>
      </w:tcPr>
    </w:tblStylePr>
    <w:tblStylePr w:type="lastCol">
      <w:rPr>
        <w:b/>
        <w:bCs/>
        <w:color w:val="FFFFFF" w:themeColor="background1"/>
      </w:rPr>
      <w:tblPr/>
      <w:tcPr>
        <w:tcBorders>
          <w:left w:val="nil"/>
          <w:right w:val="nil"/>
          <w:insideH w:val="nil"/>
          <w:insideV w:val="nil"/>
        </w:tcBorders>
        <w:shd w:val="clear" w:color="auto" w:fill="EC223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C4BD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41E4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41E44" w:themeFill="accent5"/>
      </w:tcPr>
    </w:tblStylePr>
    <w:tblStylePr w:type="lastCol">
      <w:rPr>
        <w:b/>
        <w:bCs/>
        <w:color w:val="FFFFFF" w:themeColor="background1"/>
      </w:rPr>
      <w:tblPr/>
      <w:tcPr>
        <w:tcBorders>
          <w:left w:val="nil"/>
          <w:right w:val="nil"/>
          <w:insideH w:val="nil"/>
          <w:insideV w:val="nil"/>
        </w:tcBorders>
        <w:shd w:val="clear" w:color="auto" w:fill="D41E4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C4BD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12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120" w:themeFill="accent6"/>
      </w:tcPr>
    </w:tblStylePr>
    <w:tblStylePr w:type="lastCol">
      <w:rPr>
        <w:b/>
        <w:bCs/>
        <w:color w:val="FFFFFF" w:themeColor="background1"/>
      </w:rPr>
      <w:tblPr/>
      <w:tcPr>
        <w:tcBorders>
          <w:left w:val="nil"/>
          <w:right w:val="nil"/>
          <w:insideH w:val="nil"/>
          <w:insideV w:val="nil"/>
        </w:tcBorders>
        <w:shd w:val="clear" w:color="auto" w:fill="F8A12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2C4BD7"/>
    <w:rPr>
      <w:color w:val="2B579A"/>
      <w:shd w:val="clear" w:color="auto" w:fill="E6E6E6"/>
    </w:rPr>
  </w:style>
  <w:style w:type="paragraph" w:styleId="NoSpacing">
    <w:name w:val="No Spacing"/>
    <w:uiPriority w:val="99"/>
    <w:semiHidden/>
    <w:unhideWhenUsed/>
    <w:qFormat/>
    <w:rsid w:val="002C4BD7"/>
  </w:style>
  <w:style w:type="paragraph" w:styleId="NormalWeb">
    <w:name w:val="Normal (Web)"/>
    <w:basedOn w:val="Normal"/>
    <w:uiPriority w:val="99"/>
    <w:semiHidden/>
    <w:unhideWhenUsed/>
    <w:rsid w:val="002C4BD7"/>
    <w:rPr>
      <w:rFonts w:ascii="Times New Roman" w:hAnsi="Times New Roman"/>
      <w:sz w:val="24"/>
      <w:szCs w:val="24"/>
    </w:rPr>
  </w:style>
  <w:style w:type="paragraph" w:styleId="NoteHeading">
    <w:name w:val="Note Heading"/>
    <w:basedOn w:val="Normal"/>
    <w:next w:val="Normal"/>
    <w:link w:val="NoteHeadingChar"/>
    <w:uiPriority w:val="99"/>
    <w:semiHidden/>
    <w:unhideWhenUsed/>
    <w:rsid w:val="002C4BD7"/>
  </w:style>
  <w:style w:type="character" w:customStyle="1" w:styleId="NoteHeadingChar">
    <w:name w:val="Note Heading Char"/>
    <w:basedOn w:val="DefaultParagraphFont"/>
    <w:link w:val="NoteHeading"/>
    <w:uiPriority w:val="99"/>
    <w:semiHidden/>
    <w:rsid w:val="002C4BD7"/>
  </w:style>
  <w:style w:type="table" w:styleId="PlainTable1">
    <w:name w:val="Plain Table 1"/>
    <w:basedOn w:val="TableNormal"/>
    <w:uiPriority w:val="41"/>
    <w:rsid w:val="002C4BD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C4BD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C4BD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C4BD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C4BD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2C4BD7"/>
    <w:rPr>
      <w:rFonts w:ascii="Consolas" w:hAnsi="Consolas"/>
      <w:szCs w:val="21"/>
    </w:rPr>
  </w:style>
  <w:style w:type="character" w:customStyle="1" w:styleId="PlainTextChar">
    <w:name w:val="Plain Text Char"/>
    <w:basedOn w:val="DefaultParagraphFont"/>
    <w:link w:val="PlainText"/>
    <w:uiPriority w:val="99"/>
    <w:semiHidden/>
    <w:rsid w:val="002C4BD7"/>
    <w:rPr>
      <w:rFonts w:ascii="Consolas" w:hAnsi="Consolas"/>
      <w:szCs w:val="21"/>
    </w:rPr>
  </w:style>
  <w:style w:type="paragraph" w:styleId="Quote">
    <w:name w:val="Quote"/>
    <w:basedOn w:val="Normal"/>
    <w:next w:val="Normal"/>
    <w:link w:val="QuoteChar"/>
    <w:uiPriority w:val="29"/>
    <w:semiHidden/>
    <w:unhideWhenUsed/>
    <w:qFormat/>
    <w:rsid w:val="00674BAA"/>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674BAA"/>
    <w:rPr>
      <w:i/>
      <w:iCs/>
      <w:color w:val="404040" w:themeColor="text1" w:themeTint="BF"/>
    </w:rPr>
  </w:style>
  <w:style w:type="paragraph" w:styleId="Salutation">
    <w:name w:val="Salutation"/>
    <w:basedOn w:val="Normal"/>
    <w:next w:val="Normal"/>
    <w:link w:val="SalutationChar"/>
    <w:uiPriority w:val="99"/>
    <w:semiHidden/>
    <w:unhideWhenUsed/>
    <w:rsid w:val="002C4BD7"/>
  </w:style>
  <w:style w:type="character" w:customStyle="1" w:styleId="SalutationChar">
    <w:name w:val="Salutation Char"/>
    <w:basedOn w:val="DefaultParagraphFont"/>
    <w:link w:val="Salutation"/>
    <w:uiPriority w:val="99"/>
    <w:semiHidden/>
    <w:rsid w:val="002C4BD7"/>
  </w:style>
  <w:style w:type="character" w:styleId="SmartHyperlink">
    <w:name w:val="Smart Hyperlink"/>
    <w:basedOn w:val="DefaultParagraphFont"/>
    <w:uiPriority w:val="99"/>
    <w:semiHidden/>
    <w:unhideWhenUsed/>
    <w:rsid w:val="002C4BD7"/>
    <w:rPr>
      <w:u w:val="dotted"/>
    </w:rPr>
  </w:style>
  <w:style w:type="character" w:styleId="Strong">
    <w:name w:val="Strong"/>
    <w:basedOn w:val="DefaultParagraphFont"/>
    <w:uiPriority w:val="22"/>
    <w:semiHidden/>
    <w:unhideWhenUsed/>
    <w:qFormat/>
    <w:rsid w:val="002C4BD7"/>
    <w:rPr>
      <w:b/>
      <w:bCs/>
    </w:rPr>
  </w:style>
  <w:style w:type="paragraph" w:styleId="Subtitle">
    <w:name w:val="Subtitle"/>
    <w:basedOn w:val="Normal"/>
    <w:link w:val="SubtitleChar"/>
    <w:uiPriority w:val="11"/>
    <w:semiHidden/>
    <w:unhideWhenUsed/>
    <w:qFormat/>
    <w:rsid w:val="00431C47"/>
    <w:pPr>
      <w:numPr>
        <w:ilvl w:val="1"/>
      </w:numPr>
      <w:spacing w:after="160"/>
      <w:contextualSpacing/>
    </w:pPr>
    <w:rPr>
      <w:rFonts w:eastAsiaTheme="minorEastAsia" w:cstheme="minorBidi"/>
      <w:color w:val="5A5A5A" w:themeColor="text1" w:themeTint="A5"/>
      <w:spacing w:val="15"/>
    </w:rPr>
  </w:style>
  <w:style w:type="character" w:customStyle="1" w:styleId="SubtitleChar">
    <w:name w:val="Subtitle Char"/>
    <w:basedOn w:val="DefaultParagraphFont"/>
    <w:link w:val="Subtitle"/>
    <w:uiPriority w:val="11"/>
    <w:semiHidden/>
    <w:rsid w:val="00431C47"/>
    <w:rPr>
      <w:rFonts w:eastAsiaTheme="minorEastAsia" w:cstheme="minorBidi"/>
      <w:color w:val="5A5A5A" w:themeColor="text1" w:themeTint="A5"/>
      <w:spacing w:val="15"/>
    </w:rPr>
  </w:style>
  <w:style w:type="character" w:styleId="SubtleEmphasis">
    <w:name w:val="Subtle Emphasis"/>
    <w:basedOn w:val="DefaultParagraphFont"/>
    <w:uiPriority w:val="19"/>
    <w:semiHidden/>
    <w:unhideWhenUsed/>
    <w:qFormat/>
    <w:rsid w:val="002C4BD7"/>
    <w:rPr>
      <w:i/>
      <w:iCs/>
      <w:color w:val="404040" w:themeColor="text1" w:themeTint="BF"/>
    </w:rPr>
  </w:style>
  <w:style w:type="character" w:styleId="SubtleReference">
    <w:name w:val="Subtle Reference"/>
    <w:basedOn w:val="DefaultParagraphFont"/>
    <w:uiPriority w:val="31"/>
    <w:semiHidden/>
    <w:unhideWhenUsed/>
    <w:qFormat/>
    <w:rsid w:val="002C4BD7"/>
    <w:rPr>
      <w:smallCaps/>
      <w:color w:val="5A5A5A" w:themeColor="text1" w:themeTint="A5"/>
    </w:rPr>
  </w:style>
  <w:style w:type="table" w:styleId="Table3Deffects1">
    <w:name w:val="Table 3D effects 1"/>
    <w:basedOn w:val="TableNormal"/>
    <w:uiPriority w:val="99"/>
    <w:semiHidden/>
    <w:unhideWhenUsed/>
    <w:rsid w:val="002C4BD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C4BD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C4BD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C4BD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C4BD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C4BD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C4BD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C4BD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C4BD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C4BD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C4BD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C4BD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C4BD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C4BD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C4BD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C4BD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C4BD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C4BD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C4BD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C4BD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C4BD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C4BD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C4BD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C4BD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C4BD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C4BD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C4BD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C4BD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C4BD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C4BD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C4BD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C4BD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C4BD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C4BD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C4BD7"/>
    <w:pPr>
      <w:ind w:left="220" w:hanging="220"/>
    </w:pPr>
  </w:style>
  <w:style w:type="paragraph" w:styleId="TableofFigures">
    <w:name w:val="table of figures"/>
    <w:basedOn w:val="Normal"/>
    <w:next w:val="Normal"/>
    <w:uiPriority w:val="99"/>
    <w:semiHidden/>
    <w:unhideWhenUsed/>
    <w:rsid w:val="002C4BD7"/>
  </w:style>
  <w:style w:type="table" w:styleId="TableProfessional">
    <w:name w:val="Table Professional"/>
    <w:basedOn w:val="TableNormal"/>
    <w:uiPriority w:val="99"/>
    <w:semiHidden/>
    <w:unhideWhenUsed/>
    <w:rsid w:val="002C4BD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C4BD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C4BD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C4BD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C4BD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C4BD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C4B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C4BD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C4BD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C4BD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C4BD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C4BD7"/>
    <w:pPr>
      <w:spacing w:after="100"/>
    </w:pPr>
  </w:style>
  <w:style w:type="paragraph" w:styleId="TOC2">
    <w:name w:val="toc 2"/>
    <w:basedOn w:val="Normal"/>
    <w:next w:val="Normal"/>
    <w:autoRedefine/>
    <w:uiPriority w:val="39"/>
    <w:semiHidden/>
    <w:unhideWhenUsed/>
    <w:rsid w:val="002C4BD7"/>
    <w:pPr>
      <w:spacing w:after="100"/>
      <w:ind w:left="220"/>
    </w:pPr>
  </w:style>
  <w:style w:type="paragraph" w:styleId="TOC3">
    <w:name w:val="toc 3"/>
    <w:basedOn w:val="Normal"/>
    <w:next w:val="Normal"/>
    <w:autoRedefine/>
    <w:uiPriority w:val="39"/>
    <w:semiHidden/>
    <w:unhideWhenUsed/>
    <w:rsid w:val="002C4BD7"/>
    <w:pPr>
      <w:spacing w:after="100"/>
      <w:ind w:left="440"/>
    </w:pPr>
  </w:style>
  <w:style w:type="paragraph" w:styleId="TOC4">
    <w:name w:val="toc 4"/>
    <w:basedOn w:val="Normal"/>
    <w:next w:val="Normal"/>
    <w:autoRedefine/>
    <w:uiPriority w:val="39"/>
    <w:semiHidden/>
    <w:unhideWhenUsed/>
    <w:rsid w:val="002C4BD7"/>
    <w:pPr>
      <w:spacing w:after="100"/>
      <w:ind w:left="660"/>
    </w:pPr>
  </w:style>
  <w:style w:type="paragraph" w:styleId="TOC5">
    <w:name w:val="toc 5"/>
    <w:basedOn w:val="Normal"/>
    <w:next w:val="Normal"/>
    <w:autoRedefine/>
    <w:uiPriority w:val="39"/>
    <w:semiHidden/>
    <w:unhideWhenUsed/>
    <w:rsid w:val="002C4BD7"/>
    <w:pPr>
      <w:spacing w:after="100"/>
      <w:ind w:left="880"/>
    </w:pPr>
  </w:style>
  <w:style w:type="paragraph" w:styleId="TOC6">
    <w:name w:val="toc 6"/>
    <w:basedOn w:val="Normal"/>
    <w:next w:val="Normal"/>
    <w:autoRedefine/>
    <w:uiPriority w:val="39"/>
    <w:semiHidden/>
    <w:unhideWhenUsed/>
    <w:rsid w:val="002C4BD7"/>
    <w:pPr>
      <w:spacing w:after="100"/>
      <w:ind w:left="1100"/>
    </w:pPr>
  </w:style>
  <w:style w:type="paragraph" w:styleId="TOC7">
    <w:name w:val="toc 7"/>
    <w:basedOn w:val="Normal"/>
    <w:next w:val="Normal"/>
    <w:autoRedefine/>
    <w:uiPriority w:val="39"/>
    <w:semiHidden/>
    <w:unhideWhenUsed/>
    <w:rsid w:val="002C4BD7"/>
    <w:pPr>
      <w:spacing w:after="100"/>
      <w:ind w:left="1320"/>
    </w:pPr>
  </w:style>
  <w:style w:type="paragraph" w:styleId="TOC8">
    <w:name w:val="toc 8"/>
    <w:basedOn w:val="Normal"/>
    <w:next w:val="Normal"/>
    <w:autoRedefine/>
    <w:uiPriority w:val="39"/>
    <w:semiHidden/>
    <w:unhideWhenUsed/>
    <w:rsid w:val="002C4BD7"/>
    <w:pPr>
      <w:spacing w:after="100"/>
      <w:ind w:left="1540"/>
    </w:pPr>
  </w:style>
  <w:style w:type="paragraph" w:styleId="TOC9">
    <w:name w:val="toc 9"/>
    <w:basedOn w:val="Normal"/>
    <w:next w:val="Normal"/>
    <w:autoRedefine/>
    <w:uiPriority w:val="39"/>
    <w:semiHidden/>
    <w:unhideWhenUsed/>
    <w:rsid w:val="002C4BD7"/>
    <w:pPr>
      <w:spacing w:after="100"/>
      <w:ind w:left="1760"/>
    </w:pPr>
  </w:style>
  <w:style w:type="paragraph" w:styleId="TOCHeading">
    <w:name w:val="TOC Heading"/>
    <w:basedOn w:val="Heading1"/>
    <w:next w:val="Normal"/>
    <w:uiPriority w:val="39"/>
    <w:semiHidden/>
    <w:unhideWhenUsed/>
    <w:qFormat/>
    <w:rsid w:val="00431C47"/>
    <w:pPr>
      <w:keepNext/>
      <w:keepLines/>
      <w:outlineLvl w:val="9"/>
    </w:pPr>
    <w:rPr>
      <w:rFonts w:eastAsiaTheme="majorEastAsia" w:cstheme="majorBidi"/>
      <w:szCs w:val="32"/>
    </w:rPr>
  </w:style>
  <w:style w:type="character" w:styleId="UnresolvedMention">
    <w:name w:val="Unresolved Mention"/>
    <w:basedOn w:val="DefaultParagraphFont"/>
    <w:uiPriority w:val="99"/>
    <w:semiHidden/>
    <w:unhideWhenUsed/>
    <w:rsid w:val="002C4BD7"/>
    <w:rPr>
      <w:color w:val="808080"/>
      <w:shd w:val="clear" w:color="auto" w:fill="E6E6E6"/>
    </w:rPr>
  </w:style>
  <w:style w:type="character" w:customStyle="1" w:styleId="Heading2Char">
    <w:name w:val="Heading 2 Char"/>
    <w:basedOn w:val="DefaultParagraphFont"/>
    <w:link w:val="Heading2"/>
    <w:uiPriority w:val="9"/>
    <w:rsid w:val="007A1081"/>
    <w:rPr>
      <w:rFonts w:asciiTheme="majorHAnsi" w:eastAsiaTheme="majorEastAsia" w:hAnsiTheme="majorHAnsi" w:cstheme="majorBidi"/>
      <w:caps/>
      <w:szCs w:val="26"/>
    </w:rPr>
  </w:style>
  <w:style w:type="character" w:customStyle="1" w:styleId="FooterChar">
    <w:name w:val="Footer Char"/>
    <w:basedOn w:val="DefaultParagraphFont"/>
    <w:link w:val="Footer"/>
    <w:uiPriority w:val="99"/>
    <w:semiHidden/>
    <w:rsid w:val="006536D0"/>
    <w:rPr>
      <w:kern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Prism%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9BF71D2BED142B7A9083284F011C5FE"/>
        <w:category>
          <w:name w:val="General"/>
          <w:gallery w:val="placeholder"/>
        </w:category>
        <w:types>
          <w:type w:val="bbPlcHdr"/>
        </w:types>
        <w:behaviors>
          <w:behavior w:val="content"/>
        </w:behaviors>
        <w:guid w:val="{C15EFEBA-F739-4F03-8DED-65A88E3E8ADD}"/>
      </w:docPartPr>
      <w:docPartBody>
        <w:p w:rsidR="00063C9E" w:rsidRDefault="00CA4747" w:rsidP="00CA4747">
          <w:pPr>
            <w:pStyle w:val="09BF71D2BED142B7A9083284F011C5FE"/>
          </w:pPr>
          <w:r w:rsidRPr="00232314">
            <w:t>Some of the sample text in this document indicates the name of the style applied, so that you can easily apply the same formatting again. To get started right away, just tap any placeholder text (such as this) and start typing.</w:t>
          </w:r>
        </w:p>
      </w:docPartBody>
    </w:docPart>
    <w:docPart>
      <w:docPartPr>
        <w:name w:val="2BD63E37C66249B1880CF204E181F998"/>
        <w:category>
          <w:name w:val="General"/>
          <w:gallery w:val="placeholder"/>
        </w:category>
        <w:types>
          <w:type w:val="bbPlcHdr"/>
        </w:types>
        <w:behaviors>
          <w:behavior w:val="content"/>
        </w:behaviors>
        <w:guid w:val="{90A0F535-B2AC-400A-8E5F-F4FD7E65B950}"/>
      </w:docPartPr>
      <w:docPartBody>
        <w:p w:rsidR="00CA4747" w:rsidRPr="00F3778A" w:rsidRDefault="00CA4747" w:rsidP="00232314">
          <w:r w:rsidRPr="00F3778A">
            <w:t>View and edit this document in Word on your computer, tablet, or phone. You can edit text; easily insert content such as pictures, shapes, or tables; and seamlessly save the document to the cloud from Word on your Windows, Mac, Android, or iOS device.</w:t>
          </w:r>
        </w:p>
        <w:p w:rsidR="00CA4747" w:rsidRPr="00F3778A" w:rsidRDefault="00CA4747" w:rsidP="00232314">
          <w:r w:rsidRPr="00F3778A">
            <w:t>Want to insert a picture from your files or add a shape, text box, or table? You got it! On the Insert tab of the ribbon, just tap the option you need.</w:t>
          </w:r>
        </w:p>
        <w:p w:rsidR="00CA4747" w:rsidRDefault="00CA4747" w:rsidP="00232314">
          <w:r w:rsidRPr="00F3778A">
            <w:t>Find even more easy-to-use tools on the Insert tab, such as to add a hyperlink or insert a comment.</w:t>
          </w:r>
        </w:p>
        <w:p w:rsidR="00063C9E" w:rsidRDefault="00CA4747" w:rsidP="00CA4747">
          <w:pPr>
            <w:pStyle w:val="2BD63E37C66249B1880CF204E181F998"/>
          </w:pPr>
          <w:r>
            <w:t>To update the contact information at the bottom of the document, double click in the footer, select the item you wish to update, and begin typing!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747"/>
    <w:rsid w:val="00063C9E"/>
    <w:rsid w:val="00401276"/>
    <w:rsid w:val="00A95072"/>
    <w:rsid w:val="00AF1BD9"/>
    <w:rsid w:val="00CA47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BF71D2BED142B7A9083284F011C5FE">
    <w:name w:val="09BF71D2BED142B7A9083284F011C5FE"/>
    <w:rsid w:val="00CA4747"/>
  </w:style>
  <w:style w:type="paragraph" w:customStyle="1" w:styleId="2BD63E37C66249B1880CF204E181F998">
    <w:name w:val="2BD63E37C66249B1880CF204E181F998"/>
    <w:rsid w:val="00CA47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Memo-02">
      <a:dk1>
        <a:sysClr val="windowText" lastClr="000000"/>
      </a:dk1>
      <a:lt1>
        <a:sysClr val="window" lastClr="FFFFFF"/>
      </a:lt1>
      <a:dk2>
        <a:srgbClr val="000000"/>
      </a:dk2>
      <a:lt2>
        <a:srgbClr val="F8F8F8"/>
      </a:lt2>
      <a:accent1>
        <a:srgbClr val="0DABB6"/>
      </a:accent1>
      <a:accent2>
        <a:srgbClr val="8FC640"/>
      </a:accent2>
      <a:accent3>
        <a:srgbClr val="F47527"/>
      </a:accent3>
      <a:accent4>
        <a:srgbClr val="EC223B"/>
      </a:accent4>
      <a:accent5>
        <a:srgbClr val="D41E44"/>
      </a:accent5>
      <a:accent6>
        <a:srgbClr val="F8A120"/>
      </a:accent6>
      <a:hlink>
        <a:srgbClr val="0070C0"/>
      </a:hlink>
      <a:folHlink>
        <a:srgbClr val="FF000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42F381EF-75E8-442E-81C3-C62D649CB06D}">
  <ds:schemaRefs>
    <ds:schemaRef ds:uri="http://schemas.microsoft.com/sharepoint/v3/contenttype/forms"/>
  </ds:schemaRefs>
</ds:datastoreItem>
</file>

<file path=customXml/itemProps2.xml><?xml version="1.0" encoding="utf-8"?>
<ds:datastoreItem xmlns:ds="http://schemas.openxmlformats.org/officeDocument/2006/customXml" ds:itemID="{14A54D7D-4B5F-4D8E-800F-7FCF1503C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34C8E1-CFC0-43BD-83D1-795FBB95D094}">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Prism memo.dotx</Template>
  <TotalTime>0</TotalTime>
  <Pages>1</Pages>
  <Words>191</Words>
  <Characters>857</Characters>
  <Application>Microsoft Office Word</Application>
  <DocSecurity>0</DocSecurity>
  <Lines>107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2023-04-10T16:41:00Z</dcterms:created>
  <dcterms:modified xsi:type="dcterms:W3CDTF">2023-12-26T12:04:00Z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60fa02d220472467f64515c9f0e92379831caf1747441c313b5dcdc89ab42c0e</vt:lpwstr>
  </property>
</Properties>
</file>